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ZOBOWIĄZANIE PODMIOTU </w:t>
      </w:r>
      <w:r w:rsidR="004A5C93"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UDOSTĘPNIAJĄCEGO ZASOBY </w:t>
      </w: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NA PODSTAWIE ART. </w:t>
      </w:r>
      <w:r w:rsidR="00802742"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>118</w:t>
      </w: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CC3C8A" w14:textId="36D0FAF3" w:rsidR="00B322E6" w:rsidRPr="008042A2" w:rsidRDefault="00536018" w:rsidP="00190C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53601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0"/>
      <w:bookmarkEnd w:id="1"/>
      <w:bookmarkEnd w:id="2"/>
      <w:r w:rsidR="00010581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3" w:name="_Hlk35345287"/>
      <w:r w:rsidR="006A68CC" w:rsidRPr="006A68CC">
        <w:rPr>
          <w:rFonts w:ascii="Times New Roman" w:eastAsia="Calibri" w:hAnsi="Times New Roman" w:cs="Times New Roman"/>
          <w:b/>
          <w:bCs/>
          <w:color w:val="00000A"/>
        </w:rPr>
        <w:t>Przebudowa drogi gminnej nr 1292R Borowa – Golemki – budowa chodnika w km 2+844 – 3+694 w miejscowości Golemki</w:t>
      </w:r>
      <w:r w:rsidR="00010581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3"/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174AF92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6D500701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77777777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54066D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FCFC5" w14:textId="77777777" w:rsidR="003D21FD" w:rsidRDefault="003D21FD" w:rsidP="00597E0F">
      <w:pPr>
        <w:spacing w:after="0" w:line="240" w:lineRule="auto"/>
      </w:pPr>
      <w:r>
        <w:separator/>
      </w:r>
    </w:p>
  </w:endnote>
  <w:endnote w:type="continuationSeparator" w:id="0">
    <w:p w14:paraId="6F0D26CA" w14:textId="77777777" w:rsidR="003D21FD" w:rsidRDefault="003D21FD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A879E" w14:textId="77777777" w:rsidR="003D21FD" w:rsidRDefault="003D21FD" w:rsidP="00597E0F">
      <w:pPr>
        <w:spacing w:after="0" w:line="240" w:lineRule="auto"/>
      </w:pPr>
      <w:r>
        <w:separator/>
      </w:r>
    </w:p>
  </w:footnote>
  <w:footnote w:type="continuationSeparator" w:id="0">
    <w:p w14:paraId="491C339E" w14:textId="77777777" w:rsidR="003D21FD" w:rsidRDefault="003D21FD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091C3" w14:textId="0C4FC409" w:rsidR="0030141E" w:rsidRPr="008042A2" w:rsidRDefault="000B6E9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6A68CC">
      <w:rPr>
        <w:rFonts w:ascii="Times New Roman" w:hAnsi="Times New Roman" w:cs="Times New Roman"/>
        <w:bCs/>
        <w:sz w:val="20"/>
        <w:szCs w:val="20"/>
      </w:rPr>
      <w:t>9</w:t>
    </w:r>
    <w:r w:rsidR="002749CE">
      <w:rPr>
        <w:rFonts w:ascii="Times New Roman" w:hAnsi="Times New Roman" w:cs="Times New Roman"/>
        <w:bCs/>
        <w:sz w:val="20"/>
        <w:szCs w:val="20"/>
      </w:rPr>
      <w:t>.202</w:t>
    </w:r>
    <w:r w:rsidR="006A68CC">
      <w:rPr>
        <w:rFonts w:ascii="Times New Roman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436024823">
    <w:abstractNumId w:val="86"/>
  </w:num>
  <w:num w:numId="2" w16cid:durableId="517231852">
    <w:abstractNumId w:val="42"/>
  </w:num>
  <w:num w:numId="3" w16cid:durableId="218634306">
    <w:abstractNumId w:val="78"/>
  </w:num>
  <w:num w:numId="4" w16cid:durableId="133179326">
    <w:abstractNumId w:val="57"/>
  </w:num>
  <w:num w:numId="5" w16cid:durableId="1590389107">
    <w:abstractNumId w:val="53"/>
  </w:num>
  <w:num w:numId="6" w16cid:durableId="258682281">
    <w:abstractNumId w:val="93"/>
  </w:num>
  <w:num w:numId="7" w16cid:durableId="722564964">
    <w:abstractNumId w:val="19"/>
  </w:num>
  <w:num w:numId="8" w16cid:durableId="1495025521">
    <w:abstractNumId w:val="61"/>
  </w:num>
  <w:num w:numId="9" w16cid:durableId="1187135145">
    <w:abstractNumId w:val="0"/>
  </w:num>
  <w:num w:numId="10" w16cid:durableId="739910633">
    <w:abstractNumId w:val="1"/>
  </w:num>
  <w:num w:numId="11" w16cid:durableId="869993608">
    <w:abstractNumId w:val="2"/>
  </w:num>
  <w:num w:numId="12" w16cid:durableId="1179807438">
    <w:abstractNumId w:val="3"/>
  </w:num>
  <w:num w:numId="13" w16cid:durableId="1160581286">
    <w:abstractNumId w:val="4"/>
  </w:num>
  <w:num w:numId="14" w16cid:durableId="1614508921">
    <w:abstractNumId w:val="7"/>
  </w:num>
  <w:num w:numId="15" w16cid:durableId="920330985">
    <w:abstractNumId w:val="9"/>
  </w:num>
  <w:num w:numId="16" w16cid:durableId="1867520788">
    <w:abstractNumId w:val="10"/>
  </w:num>
  <w:num w:numId="17" w16cid:durableId="1824665562">
    <w:abstractNumId w:val="11"/>
  </w:num>
  <w:num w:numId="18" w16cid:durableId="2002730597">
    <w:abstractNumId w:val="12"/>
  </w:num>
  <w:num w:numId="19" w16cid:durableId="690227896">
    <w:abstractNumId w:val="16"/>
  </w:num>
  <w:num w:numId="20" w16cid:durableId="1171680350">
    <w:abstractNumId w:val="17"/>
  </w:num>
  <w:num w:numId="21" w16cid:durableId="284166865">
    <w:abstractNumId w:val="18"/>
  </w:num>
  <w:num w:numId="22" w16cid:durableId="283923566">
    <w:abstractNumId w:val="20"/>
  </w:num>
  <w:num w:numId="23" w16cid:durableId="1571959211">
    <w:abstractNumId w:val="21"/>
  </w:num>
  <w:num w:numId="24" w16cid:durableId="196628074">
    <w:abstractNumId w:val="22"/>
  </w:num>
  <w:num w:numId="25" w16cid:durableId="1025207361">
    <w:abstractNumId w:val="23"/>
  </w:num>
  <w:num w:numId="26" w16cid:durableId="129443305">
    <w:abstractNumId w:val="24"/>
  </w:num>
  <w:num w:numId="27" w16cid:durableId="1040209254">
    <w:abstractNumId w:val="25"/>
  </w:num>
  <w:num w:numId="28" w16cid:durableId="1462504871">
    <w:abstractNumId w:val="59"/>
  </w:num>
  <w:num w:numId="29" w16cid:durableId="2104446358">
    <w:abstractNumId w:val="89"/>
  </w:num>
  <w:num w:numId="30" w16cid:durableId="567618829">
    <w:abstractNumId w:val="70"/>
  </w:num>
  <w:num w:numId="31" w16cid:durableId="875704060">
    <w:abstractNumId w:val="73"/>
  </w:num>
  <w:num w:numId="32" w16cid:durableId="91165474">
    <w:abstractNumId w:val="35"/>
  </w:num>
  <w:num w:numId="33" w16cid:durableId="960722763">
    <w:abstractNumId w:val="54"/>
  </w:num>
  <w:num w:numId="34" w16cid:durableId="2019236340">
    <w:abstractNumId w:val="87"/>
  </w:num>
  <w:num w:numId="35" w16cid:durableId="1525244533">
    <w:abstractNumId w:val="52"/>
  </w:num>
  <w:num w:numId="36" w16cid:durableId="1000045090">
    <w:abstractNumId w:val="99"/>
  </w:num>
  <w:num w:numId="37" w16cid:durableId="488911053">
    <w:abstractNumId w:val="67"/>
  </w:num>
  <w:num w:numId="38" w16cid:durableId="1074081682">
    <w:abstractNumId w:val="43"/>
  </w:num>
  <w:num w:numId="39" w16cid:durableId="1294484468">
    <w:abstractNumId w:val="92"/>
  </w:num>
  <w:num w:numId="40" w16cid:durableId="633099442">
    <w:abstractNumId w:val="83"/>
  </w:num>
  <w:num w:numId="41" w16cid:durableId="1251089053">
    <w:abstractNumId w:val="81"/>
  </w:num>
  <w:num w:numId="42" w16cid:durableId="1456024369">
    <w:abstractNumId w:val="37"/>
  </w:num>
  <w:num w:numId="43" w16cid:durableId="350498054">
    <w:abstractNumId w:val="100"/>
  </w:num>
  <w:num w:numId="44" w16cid:durableId="913978688">
    <w:abstractNumId w:val="95"/>
  </w:num>
  <w:num w:numId="45" w16cid:durableId="1569880710">
    <w:abstractNumId w:val="48"/>
  </w:num>
  <w:num w:numId="46" w16cid:durableId="840199548">
    <w:abstractNumId w:val="38"/>
  </w:num>
  <w:num w:numId="47" w16cid:durableId="1101417221">
    <w:abstractNumId w:val="88"/>
  </w:num>
  <w:num w:numId="48" w16cid:durableId="70280891">
    <w:abstractNumId w:val="80"/>
  </w:num>
  <w:num w:numId="49" w16cid:durableId="688066675">
    <w:abstractNumId w:val="36"/>
  </w:num>
  <w:num w:numId="50" w16cid:durableId="1173183401">
    <w:abstractNumId w:val="65"/>
  </w:num>
  <w:num w:numId="51" w16cid:durableId="1318729592">
    <w:abstractNumId w:val="97"/>
  </w:num>
  <w:num w:numId="52" w16cid:durableId="387848638">
    <w:abstractNumId w:val="69"/>
  </w:num>
  <w:num w:numId="53" w16cid:durableId="2036685057">
    <w:abstractNumId w:val="40"/>
  </w:num>
  <w:num w:numId="54" w16cid:durableId="1214926876">
    <w:abstractNumId w:val="58"/>
  </w:num>
  <w:num w:numId="55" w16cid:durableId="103040936">
    <w:abstractNumId w:val="101"/>
  </w:num>
  <w:num w:numId="56" w16cid:durableId="658508199">
    <w:abstractNumId w:val="85"/>
  </w:num>
  <w:num w:numId="57" w16cid:durableId="291254308">
    <w:abstractNumId w:val="62"/>
  </w:num>
  <w:num w:numId="58" w16cid:durableId="1502310308">
    <w:abstractNumId w:val="77"/>
  </w:num>
  <w:num w:numId="59" w16cid:durableId="1097140610">
    <w:abstractNumId w:val="82"/>
  </w:num>
  <w:num w:numId="60" w16cid:durableId="1437480919">
    <w:abstractNumId w:val="75"/>
  </w:num>
  <w:num w:numId="61" w16cid:durableId="1694188520">
    <w:abstractNumId w:val="71"/>
  </w:num>
  <w:num w:numId="62" w16cid:durableId="2072069202">
    <w:abstractNumId w:val="46"/>
  </w:num>
  <w:num w:numId="63" w16cid:durableId="1497263179">
    <w:abstractNumId w:val="76"/>
  </w:num>
  <w:num w:numId="64" w16cid:durableId="851651578">
    <w:abstractNumId w:val="56"/>
  </w:num>
  <w:num w:numId="65" w16cid:durableId="1956910840">
    <w:abstractNumId w:val="68"/>
  </w:num>
  <w:num w:numId="66" w16cid:durableId="903177416">
    <w:abstractNumId w:val="66"/>
  </w:num>
  <w:num w:numId="67" w16cid:durableId="1708220552">
    <w:abstractNumId w:val="50"/>
  </w:num>
  <w:num w:numId="68" w16cid:durableId="66659892">
    <w:abstractNumId w:val="64"/>
  </w:num>
  <w:num w:numId="69" w16cid:durableId="909193824">
    <w:abstractNumId w:val="47"/>
  </w:num>
  <w:num w:numId="70" w16cid:durableId="497962558">
    <w:abstractNumId w:val="41"/>
  </w:num>
  <w:num w:numId="71" w16cid:durableId="699209167">
    <w:abstractNumId w:val="79"/>
  </w:num>
  <w:num w:numId="72" w16cid:durableId="893124809">
    <w:abstractNumId w:val="98"/>
  </w:num>
  <w:num w:numId="73" w16cid:durableId="498544246">
    <w:abstractNumId w:val="55"/>
  </w:num>
  <w:num w:numId="74" w16cid:durableId="385908272">
    <w:abstractNumId w:val="84"/>
  </w:num>
  <w:num w:numId="75" w16cid:durableId="1148744581">
    <w:abstractNumId w:val="91"/>
  </w:num>
  <w:num w:numId="76" w16cid:durableId="1603103985">
    <w:abstractNumId w:val="44"/>
  </w:num>
  <w:num w:numId="77" w16cid:durableId="1302005458">
    <w:abstractNumId w:val="49"/>
  </w:num>
  <w:num w:numId="78" w16cid:durableId="2003391503">
    <w:abstractNumId w:val="90"/>
  </w:num>
  <w:num w:numId="79" w16cid:durableId="207134094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56492829">
    <w:abstractNumId w:val="51"/>
  </w:num>
  <w:num w:numId="81" w16cid:durableId="541746533">
    <w:abstractNumId w:val="74"/>
  </w:num>
  <w:num w:numId="82" w16cid:durableId="570896739">
    <w:abstractNumId w:val="39"/>
  </w:num>
  <w:num w:numId="83" w16cid:durableId="1835798182">
    <w:abstractNumId w:val="45"/>
  </w:num>
  <w:num w:numId="84" w16cid:durableId="829297265">
    <w:abstractNumId w:val="63"/>
  </w:num>
  <w:num w:numId="85" w16cid:durableId="1305085101">
    <w:abstractNumId w:val="104"/>
  </w:num>
  <w:num w:numId="86" w16cid:durableId="1410151255">
    <w:abstractNumId w:val="94"/>
  </w:num>
  <w:num w:numId="87" w16cid:durableId="125397365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581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6EF7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5F2D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35E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5FEF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49CE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1FD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628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8CC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0AD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3CEB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4B95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375B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4BF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7F"/>
    <w:rsid w:val="009F1BAE"/>
    <w:rsid w:val="009F35D4"/>
    <w:rsid w:val="009F393F"/>
    <w:rsid w:val="009F415A"/>
    <w:rsid w:val="009F510E"/>
    <w:rsid w:val="009F5AB3"/>
    <w:rsid w:val="009F6EB1"/>
    <w:rsid w:val="009F79AC"/>
    <w:rsid w:val="00A00B5A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B2E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6F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0E63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3EB4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7C8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67E74-26BD-4F12-885D-A5699164D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13</cp:revision>
  <cp:lastPrinted>2021-02-23T13:13:00Z</cp:lastPrinted>
  <dcterms:created xsi:type="dcterms:W3CDTF">2021-03-16T11:05:00Z</dcterms:created>
  <dcterms:modified xsi:type="dcterms:W3CDTF">2025-04-02T05:58:00Z</dcterms:modified>
</cp:coreProperties>
</file>