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DC0506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C0506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3035C2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3035C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0894D41F" w:rsidR="006E2F3A" w:rsidRDefault="006E2F3A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="00B9081E" w:rsidRPr="00B746A8">
        <w:rPr>
          <w:rFonts w:ascii="Times New Roman" w:eastAsia="Times New Roman" w:hAnsi="Times New Roman" w:cs="Times New Roman"/>
          <w:b/>
          <w:lang w:eastAsia="pl-PL"/>
        </w:rPr>
        <w:t>„</w:t>
      </w:r>
      <w:bookmarkStart w:id="12" w:name="_Hlk65655549"/>
      <w:r w:rsidR="00DA59FD">
        <w:rPr>
          <w:rFonts w:ascii="Times New Roman" w:eastAsia="Times New Roman" w:hAnsi="Times New Roman" w:cs="Times New Roman"/>
          <w:b/>
          <w:lang w:eastAsia="pl-PL"/>
        </w:rPr>
        <w:t>Budowa oświetlenia ulicznego na terenie Gminy Czarna</w:t>
      </w:r>
      <w:r w:rsidR="0094581E">
        <w:rPr>
          <w:rFonts w:ascii="Times New Roman" w:eastAsia="Times New Roman" w:hAnsi="Times New Roman" w:cs="Times New Roman"/>
          <w:b/>
          <w:lang w:eastAsia="pl-PL"/>
        </w:rPr>
        <w:t>.</w:t>
      </w:r>
      <w:r w:rsidR="00DB3A64">
        <w:rPr>
          <w:rFonts w:ascii="Times New Roman" w:eastAsia="Times New Roman" w:hAnsi="Times New Roman" w:cs="Times New Roman"/>
          <w:b/>
          <w:lang w:eastAsia="pl-PL"/>
        </w:rPr>
        <w:t>”,</w:t>
      </w:r>
      <w:bookmarkEnd w:id="12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Pzp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(podać mającą zastosowanie podstawę wykluczenia spośród wymienionych w art. 108 ust. 1 lub art. 109 ust. 1 pkt 4 Ustawy Pzp).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Pzp podjąłem/podjeliśmy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>Oświadczam, że wszystkie informacje podane w niniejszym oswiadczeniu są aktualne i zgodne z prawdą oraz zostały przedstawione z pełną świadomością konsekwencji wprowadzenia Zamawiającego w błąd przy przedstawianiu informacji.</w:t>
      </w:r>
      <w:bookmarkStart w:id="13" w:name="_Hlk65579333"/>
    </w:p>
    <w:bookmarkEnd w:id="13"/>
    <w:p w14:paraId="7D56D2DD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0955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EC6EE" w14:textId="77777777" w:rsidR="00FE208E" w:rsidRDefault="00FE208E" w:rsidP="00597E0F">
      <w:pPr>
        <w:spacing w:after="0" w:line="240" w:lineRule="auto"/>
      </w:pPr>
      <w:r>
        <w:separator/>
      </w:r>
    </w:p>
  </w:endnote>
  <w:endnote w:type="continuationSeparator" w:id="0">
    <w:p w14:paraId="65A80C1C" w14:textId="77777777" w:rsidR="00FE208E" w:rsidRDefault="00FE208E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DB3D9" w14:textId="77777777" w:rsidR="0018518E" w:rsidRDefault="001851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94581E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94581E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25BA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25BA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10E34" w14:textId="77777777" w:rsidR="00FE208E" w:rsidRDefault="00FE208E" w:rsidP="00597E0F">
      <w:pPr>
        <w:spacing w:after="0" w:line="240" w:lineRule="auto"/>
      </w:pPr>
      <w:r>
        <w:separator/>
      </w:r>
    </w:p>
  </w:footnote>
  <w:footnote w:type="continuationSeparator" w:id="0">
    <w:p w14:paraId="4A6B5E1D" w14:textId="77777777" w:rsidR="00FE208E" w:rsidRDefault="00FE208E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>Oświadczenie składane przez Wykonawcę / Wykonawców wspólnie ubiegających się o udzielenie zamówenia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39ED5" w14:textId="77777777" w:rsidR="0018518E" w:rsidRDefault="001851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19B8C" w14:textId="5083B91F" w:rsidR="00EA19EE" w:rsidRPr="004606D2" w:rsidRDefault="00676C73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IUE.271.</w:t>
    </w:r>
    <w:r w:rsidR="006F10A3">
      <w:rPr>
        <w:rFonts w:ascii="Times New Roman" w:hAnsi="Times New Roman" w:cs="Times New Roman"/>
        <w:bCs/>
        <w:sz w:val="18"/>
        <w:szCs w:val="18"/>
      </w:rPr>
      <w:t>3</w:t>
    </w:r>
    <w:r w:rsidR="00643134">
      <w:rPr>
        <w:rFonts w:ascii="Times New Roman" w:hAnsi="Times New Roman" w:cs="Times New Roman"/>
        <w:bCs/>
        <w:sz w:val="18"/>
        <w:szCs w:val="18"/>
      </w:rPr>
      <w:t>.202</w:t>
    </w:r>
    <w:r w:rsidR="00E73981">
      <w:rPr>
        <w:rFonts w:ascii="Times New Roman" w:hAnsi="Times New Roman" w:cs="Times New Roman"/>
        <w:b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160526">
    <w:abstractNumId w:val="72"/>
  </w:num>
  <w:num w:numId="2" w16cid:durableId="1334187576">
    <w:abstractNumId w:val="40"/>
  </w:num>
  <w:num w:numId="3" w16cid:durableId="372656415">
    <w:abstractNumId w:val="65"/>
  </w:num>
  <w:num w:numId="4" w16cid:durableId="1041053719">
    <w:abstractNumId w:val="50"/>
  </w:num>
  <w:num w:numId="5" w16cid:durableId="463079206">
    <w:abstractNumId w:val="47"/>
  </w:num>
  <w:num w:numId="6" w16cid:durableId="10112943">
    <w:abstractNumId w:val="80"/>
  </w:num>
  <w:num w:numId="7" w16cid:durableId="14817093">
    <w:abstractNumId w:val="19"/>
  </w:num>
  <w:num w:numId="8" w16cid:durableId="36438423">
    <w:abstractNumId w:val="53"/>
  </w:num>
  <w:num w:numId="9" w16cid:durableId="1342898686">
    <w:abstractNumId w:val="0"/>
  </w:num>
  <w:num w:numId="10" w16cid:durableId="1440250065">
    <w:abstractNumId w:val="1"/>
  </w:num>
  <w:num w:numId="11" w16cid:durableId="1185171728">
    <w:abstractNumId w:val="2"/>
  </w:num>
  <w:num w:numId="12" w16cid:durableId="1417751483">
    <w:abstractNumId w:val="3"/>
  </w:num>
  <w:num w:numId="13" w16cid:durableId="432168784">
    <w:abstractNumId w:val="4"/>
  </w:num>
  <w:num w:numId="14" w16cid:durableId="750126136">
    <w:abstractNumId w:val="7"/>
  </w:num>
  <w:num w:numId="15" w16cid:durableId="1224559716">
    <w:abstractNumId w:val="9"/>
  </w:num>
  <w:num w:numId="16" w16cid:durableId="1925407772">
    <w:abstractNumId w:val="10"/>
  </w:num>
  <w:num w:numId="17" w16cid:durableId="1386678234">
    <w:abstractNumId w:val="11"/>
  </w:num>
  <w:num w:numId="18" w16cid:durableId="1706129688">
    <w:abstractNumId w:val="12"/>
  </w:num>
  <w:num w:numId="19" w16cid:durableId="2056158946">
    <w:abstractNumId w:val="16"/>
  </w:num>
  <w:num w:numId="20" w16cid:durableId="1691908556">
    <w:abstractNumId w:val="17"/>
  </w:num>
  <w:num w:numId="21" w16cid:durableId="936251748">
    <w:abstractNumId w:val="18"/>
  </w:num>
  <w:num w:numId="22" w16cid:durableId="17128193">
    <w:abstractNumId w:val="20"/>
  </w:num>
  <w:num w:numId="23" w16cid:durableId="1935355736">
    <w:abstractNumId w:val="21"/>
  </w:num>
  <w:num w:numId="24" w16cid:durableId="1735929843">
    <w:abstractNumId w:val="22"/>
  </w:num>
  <w:num w:numId="25" w16cid:durableId="439766489">
    <w:abstractNumId w:val="23"/>
  </w:num>
  <w:num w:numId="26" w16cid:durableId="1732849971">
    <w:abstractNumId w:val="24"/>
  </w:num>
  <w:num w:numId="27" w16cid:durableId="1127315870">
    <w:abstractNumId w:val="25"/>
  </w:num>
  <w:num w:numId="28" w16cid:durableId="1794014758">
    <w:abstractNumId w:val="52"/>
  </w:num>
  <w:num w:numId="29" w16cid:durableId="696391662">
    <w:abstractNumId w:val="76"/>
  </w:num>
  <w:num w:numId="30" w16cid:durableId="18627241">
    <w:abstractNumId w:val="59"/>
  </w:num>
  <w:num w:numId="31" w16cid:durableId="1061054247">
    <w:abstractNumId w:val="62"/>
  </w:num>
  <w:num w:numId="32" w16cid:durableId="2008315812">
    <w:abstractNumId w:val="35"/>
  </w:num>
  <w:num w:numId="33" w16cid:durableId="812524416">
    <w:abstractNumId w:val="48"/>
  </w:num>
  <w:num w:numId="34" w16cid:durableId="558831437">
    <w:abstractNumId w:val="73"/>
  </w:num>
  <w:num w:numId="35" w16cid:durableId="1119759764">
    <w:abstractNumId w:val="46"/>
  </w:num>
  <w:num w:numId="36" w16cid:durableId="1312752948">
    <w:abstractNumId w:val="84"/>
  </w:num>
  <w:num w:numId="37" w16cid:durableId="1402870306">
    <w:abstractNumId w:val="57"/>
  </w:num>
  <w:num w:numId="38" w16cid:durableId="988094887">
    <w:abstractNumId w:val="41"/>
  </w:num>
  <w:num w:numId="39" w16cid:durableId="1943487975">
    <w:abstractNumId w:val="79"/>
  </w:num>
  <w:num w:numId="40" w16cid:durableId="19819248">
    <w:abstractNumId w:val="70"/>
  </w:num>
  <w:num w:numId="41" w16cid:durableId="2017882518">
    <w:abstractNumId w:val="37"/>
  </w:num>
  <w:num w:numId="42" w16cid:durableId="1038049107">
    <w:abstractNumId w:val="86"/>
  </w:num>
  <w:num w:numId="43" w16cid:durableId="991787078">
    <w:abstractNumId w:val="81"/>
  </w:num>
  <w:num w:numId="44" w16cid:durableId="258295322">
    <w:abstractNumId w:val="45"/>
  </w:num>
  <w:num w:numId="45" w16cid:durableId="1776436495">
    <w:abstractNumId w:val="38"/>
  </w:num>
  <w:num w:numId="46" w16cid:durableId="838884452">
    <w:abstractNumId w:val="75"/>
  </w:num>
  <w:num w:numId="47" w16cid:durableId="895432370">
    <w:abstractNumId w:val="68"/>
  </w:num>
  <w:num w:numId="48" w16cid:durableId="106513106">
    <w:abstractNumId w:val="56"/>
  </w:num>
  <w:num w:numId="49" w16cid:durableId="644048375">
    <w:abstractNumId w:val="83"/>
  </w:num>
  <w:num w:numId="50" w16cid:durableId="198589104">
    <w:abstractNumId w:val="58"/>
  </w:num>
  <w:num w:numId="51" w16cid:durableId="92557831">
    <w:abstractNumId w:val="39"/>
  </w:num>
  <w:num w:numId="52" w16cid:durableId="962231860">
    <w:abstractNumId w:val="51"/>
  </w:num>
  <w:num w:numId="53" w16cid:durableId="1733771515">
    <w:abstractNumId w:val="88"/>
  </w:num>
  <w:num w:numId="54" w16cid:durableId="962886321">
    <w:abstractNumId w:val="69"/>
  </w:num>
  <w:num w:numId="55" w16cid:durableId="423654235">
    <w:abstractNumId w:val="64"/>
  </w:num>
  <w:num w:numId="56" w16cid:durableId="1233546086">
    <w:abstractNumId w:val="67"/>
  </w:num>
  <w:num w:numId="57" w16cid:durableId="608393832">
    <w:abstractNumId w:val="78"/>
  </w:num>
  <w:num w:numId="58" w16cid:durableId="1021397493">
    <w:abstractNumId w:val="42"/>
  </w:num>
  <w:num w:numId="59" w16cid:durableId="1132020851">
    <w:abstractNumId w:val="77"/>
  </w:num>
  <w:num w:numId="60" w16cid:durableId="952907468">
    <w:abstractNumId w:val="87"/>
  </w:num>
  <w:num w:numId="61" w16cid:durableId="552621611">
    <w:abstractNumId w:val="85"/>
  </w:num>
  <w:num w:numId="62" w16cid:durableId="395595950">
    <w:abstractNumId w:val="60"/>
  </w:num>
  <w:num w:numId="63" w16cid:durableId="192043018">
    <w:abstractNumId w:val="66"/>
  </w:num>
  <w:num w:numId="64" w16cid:durableId="831869788">
    <w:abstractNumId w:val="44"/>
  </w:num>
  <w:num w:numId="65" w16cid:durableId="864634292">
    <w:abstractNumId w:val="43"/>
  </w:num>
  <w:num w:numId="66" w16cid:durableId="1914583063">
    <w:abstractNumId w:val="54"/>
  </w:num>
  <w:num w:numId="67" w16cid:durableId="1393625083">
    <w:abstractNumId w:val="55"/>
  </w:num>
  <w:num w:numId="68" w16cid:durableId="1818448246">
    <w:abstractNumId w:val="74"/>
  </w:num>
  <w:num w:numId="69" w16cid:durableId="1449813504">
    <w:abstractNumId w:val="63"/>
  </w:num>
  <w:num w:numId="70" w16cid:durableId="516970639">
    <w:abstractNumId w:val="49"/>
  </w:num>
  <w:num w:numId="71" w16cid:durableId="1079979971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51D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BA8"/>
    <w:rsid w:val="001830D0"/>
    <w:rsid w:val="00183470"/>
    <w:rsid w:val="00183493"/>
    <w:rsid w:val="00184B27"/>
    <w:rsid w:val="00184D0B"/>
    <w:rsid w:val="00184D53"/>
    <w:rsid w:val="00184EFC"/>
    <w:rsid w:val="0018518E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97FCA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46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1BDE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5C2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1C8D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4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76E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238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134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6C73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B6A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0A3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4193"/>
    <w:rsid w:val="0077541C"/>
    <w:rsid w:val="007754FF"/>
    <w:rsid w:val="00776804"/>
    <w:rsid w:val="00776857"/>
    <w:rsid w:val="0077689A"/>
    <w:rsid w:val="007773FB"/>
    <w:rsid w:val="007777AF"/>
    <w:rsid w:val="00777DEA"/>
    <w:rsid w:val="007804AC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38E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5BA2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581E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61D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3B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8EA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89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1E05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24F6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9FD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0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1D42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B55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C67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398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208E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25A"/>
    <w:rsid w:val="00FF5AED"/>
    <w:rsid w:val="00FF5E5F"/>
    <w:rsid w:val="00FF6484"/>
    <w:rsid w:val="00FF68D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7F3E2-58B4-4496-847D-EBB03132D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12</cp:revision>
  <cp:lastPrinted>2021-03-02T09:22:00Z</cp:lastPrinted>
  <dcterms:created xsi:type="dcterms:W3CDTF">2021-07-30T10:22:00Z</dcterms:created>
  <dcterms:modified xsi:type="dcterms:W3CDTF">2025-01-23T11:27:00Z</dcterms:modified>
</cp:coreProperties>
</file>