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6D906171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6C77D4">
        <w:rPr>
          <w:rFonts w:ascii="Times New Roman" w:hAnsi="Times New Roman" w:cs="Times New Roman"/>
          <w:b/>
        </w:rPr>
        <w:t>1.2025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17DBCB33" w:rsidR="00A75FA0" w:rsidRPr="003E0843" w:rsidRDefault="00CF2678" w:rsidP="00240B2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240B21" w:rsidRPr="00240B21">
        <w:rPr>
          <w:rFonts w:ascii="Times New Roman" w:eastAsia="Calibri" w:hAnsi="Times New Roman" w:cs="Times New Roman"/>
          <w:b/>
          <w:bCs/>
          <w:color w:val="00000A"/>
        </w:rPr>
        <w:t>DOSTAWA SAMOCHODU RATOWNICZO-GAŚNICZEGO Z UKŁADEM NAPĘDOWYM 4X</w:t>
      </w:r>
      <w:r w:rsidR="006C77D4">
        <w:rPr>
          <w:rFonts w:ascii="Times New Roman" w:eastAsia="Calibri" w:hAnsi="Times New Roman" w:cs="Times New Roman"/>
          <w:b/>
          <w:bCs/>
          <w:color w:val="00000A"/>
        </w:rPr>
        <w:t>2</w:t>
      </w:r>
      <w:r w:rsidR="00240B21" w:rsidRPr="00240B21">
        <w:rPr>
          <w:rFonts w:ascii="Times New Roman" w:eastAsia="Calibri" w:hAnsi="Times New Roman" w:cs="Times New Roman"/>
          <w:b/>
          <w:bCs/>
          <w:color w:val="00000A"/>
        </w:rPr>
        <w:t xml:space="preserve"> DLA JEDNOTKI OSP </w:t>
      </w:r>
      <w:r w:rsidR="006C77D4">
        <w:rPr>
          <w:rFonts w:ascii="Times New Roman" w:eastAsia="Calibri" w:hAnsi="Times New Roman" w:cs="Times New Roman"/>
          <w:b/>
          <w:bCs/>
          <w:color w:val="00000A"/>
        </w:rPr>
        <w:t>GŁOWACZOWA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90F5AE" w14:textId="77777777" w:rsidR="0094207B" w:rsidRPr="0094207B" w:rsidRDefault="0094207B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94207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DOSTAWA SAMOCHODU RATOWNICZO-GAŚNICZEGO </w:t>
            </w:r>
          </w:p>
          <w:p w14:paraId="5B2DF458" w14:textId="5F75B8E2" w:rsidR="001808C4" w:rsidRPr="008270B1" w:rsidRDefault="0094207B" w:rsidP="001808C4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94207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Z UKŁADEM NAPĘDOWYM 4X</w:t>
            </w:r>
            <w:r w:rsidR="006C77D4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2</w:t>
            </w:r>
            <w:r w:rsidRPr="0094207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</w:t>
            </w:r>
          </w:p>
          <w:p w14:paraId="09F4D3C9" w14:textId="4EEFF4E6" w:rsidR="00663ED1" w:rsidRPr="008270B1" w:rsidRDefault="00663ED1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6DA10DA2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6C77D4">
        <w:rPr>
          <w:rFonts w:ascii="Times New Roman" w:hAnsi="Times New Roman" w:cs="Times New Roman"/>
          <w:b/>
        </w:rPr>
        <w:t>60 DNI OD ZAWARCIA UMOWY</w:t>
      </w:r>
      <w:r w:rsidR="0094207B">
        <w:rPr>
          <w:rFonts w:ascii="Times New Roman" w:hAnsi="Times New Roman" w:cs="Times New Roman"/>
          <w:b/>
        </w:rPr>
        <w:t>;</w:t>
      </w:r>
    </w:p>
    <w:p w14:paraId="1F66E850" w14:textId="5694FCC2" w:rsidR="00D73EF6" w:rsidRPr="0094207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</w:t>
      </w:r>
      <w:r w:rsidR="0094207B">
        <w:rPr>
          <w:rFonts w:ascii="Times New Roman" w:hAnsi="Times New Roman" w:cs="Times New Roman"/>
        </w:rPr>
        <w:t xml:space="preserve">gwarancji </w:t>
      </w:r>
      <w:r w:rsidRPr="005C01FB">
        <w:rPr>
          <w:rFonts w:ascii="Times New Roman" w:hAnsi="Times New Roman" w:cs="Times New Roman"/>
        </w:rPr>
        <w:t xml:space="preserve">na okres </w:t>
      </w:r>
      <w:r w:rsidR="0094207B">
        <w:rPr>
          <w:rFonts w:ascii="Times New Roman" w:hAnsi="Times New Roman" w:cs="Times New Roman"/>
          <w:b/>
          <w:bCs/>
        </w:rPr>
        <w:t>………….. miesięcy</w:t>
      </w:r>
      <w:r w:rsidRPr="005C01FB">
        <w:rPr>
          <w:rFonts w:ascii="Times New Roman" w:hAnsi="Times New Roman" w:cs="Times New Roman"/>
        </w:rPr>
        <w:t xml:space="preserve"> licząc od dnia </w:t>
      </w:r>
      <w:bookmarkEnd w:id="4"/>
      <w:r w:rsidR="0094207B">
        <w:rPr>
          <w:rFonts w:ascii="Times New Roman" w:hAnsi="Times New Roman" w:cs="Times New Roman"/>
        </w:rPr>
        <w:t xml:space="preserve">odbioru samochodu przez zamawiającego </w:t>
      </w:r>
      <w:r w:rsidR="0094207B" w:rsidRPr="0094207B">
        <w:rPr>
          <w:rFonts w:ascii="Times New Roman" w:hAnsi="Times New Roman" w:cs="Times New Roman"/>
          <w:u w:val="single"/>
        </w:rPr>
        <w:t xml:space="preserve">(proszę </w:t>
      </w:r>
      <w:proofErr w:type="spellStart"/>
      <w:r w:rsidR="0094207B" w:rsidRPr="0094207B">
        <w:rPr>
          <w:rFonts w:ascii="Times New Roman" w:hAnsi="Times New Roman" w:cs="Times New Roman"/>
          <w:u w:val="single"/>
        </w:rPr>
        <w:t>zazaczyć</w:t>
      </w:r>
      <w:proofErr w:type="spellEnd"/>
      <w:r w:rsidR="0094207B" w:rsidRPr="0094207B">
        <w:rPr>
          <w:rFonts w:ascii="Times New Roman" w:hAnsi="Times New Roman" w:cs="Times New Roman"/>
          <w:u w:val="single"/>
        </w:rPr>
        <w:t xml:space="preserve"> lub wpisać odpowiedni okres);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7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7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76A96" w14:textId="77777777" w:rsidR="000B591A" w:rsidRDefault="000B591A" w:rsidP="00597E0F">
      <w:pPr>
        <w:spacing w:after="0" w:line="240" w:lineRule="auto"/>
      </w:pPr>
      <w:r>
        <w:separator/>
      </w:r>
    </w:p>
  </w:endnote>
  <w:endnote w:type="continuationSeparator" w:id="0">
    <w:p w14:paraId="30EA0520" w14:textId="77777777" w:rsidR="000B591A" w:rsidRDefault="000B591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11364" w14:textId="77777777" w:rsidR="000B591A" w:rsidRDefault="000B591A" w:rsidP="00597E0F">
      <w:pPr>
        <w:spacing w:after="0" w:line="240" w:lineRule="auto"/>
      </w:pPr>
      <w:r>
        <w:separator/>
      </w:r>
    </w:p>
  </w:footnote>
  <w:footnote w:type="continuationSeparator" w:id="0">
    <w:p w14:paraId="1E281073" w14:textId="77777777" w:rsidR="000B591A" w:rsidRDefault="000B591A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6A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91A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8C4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B21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9EE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B5E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BFC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D4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402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1897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5AD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2021-03-15T09:55:00Z</cp:lastPrinted>
  <dcterms:created xsi:type="dcterms:W3CDTF">2025-01-10T10:21:00Z</dcterms:created>
  <dcterms:modified xsi:type="dcterms:W3CDTF">2025-01-10T10:21:00Z</dcterms:modified>
</cp:coreProperties>
</file>