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0CDAC1B2" w:rsidR="00E35F8F" w:rsidRPr="009C4220" w:rsidRDefault="00362735" w:rsidP="00540B08">
      <w:pPr>
        <w:jc w:val="right"/>
        <w:rPr>
          <w:rFonts w:ascii="Times New Roman" w:hAnsi="Times New Roman" w:cs="Times New Roman"/>
        </w:rPr>
      </w:pPr>
      <w:r w:rsidRPr="009C4220">
        <w:rPr>
          <w:rFonts w:ascii="Times New Roman" w:hAnsi="Times New Roman" w:cs="Times New Roman"/>
        </w:rPr>
        <w:t>Z</w:t>
      </w:r>
      <w:r w:rsidR="00377324" w:rsidRPr="009C4220">
        <w:rPr>
          <w:rFonts w:ascii="Times New Roman" w:hAnsi="Times New Roman" w:cs="Times New Roman"/>
        </w:rPr>
        <w:t>ałącznik nr 1 do SWZ</w:t>
      </w:r>
      <w:r w:rsidR="008270B1" w:rsidRPr="009C4220">
        <w:rPr>
          <w:rFonts w:ascii="Times New Roman" w:hAnsi="Times New Roman" w:cs="Times New Roman"/>
        </w:rPr>
        <w:t xml:space="preserve"> (IUE.271.</w:t>
      </w:r>
      <w:r w:rsidR="008D4D2E">
        <w:rPr>
          <w:rFonts w:ascii="Times New Roman" w:hAnsi="Times New Roman" w:cs="Times New Roman"/>
        </w:rPr>
        <w:t>6</w:t>
      </w:r>
      <w:r w:rsidR="008C2DDC">
        <w:rPr>
          <w:rFonts w:ascii="Times New Roman" w:hAnsi="Times New Roman" w:cs="Times New Roman"/>
        </w:rPr>
        <w:t>.202</w:t>
      </w:r>
      <w:r w:rsidR="00A14E8A">
        <w:rPr>
          <w:rFonts w:ascii="Times New Roman" w:hAnsi="Times New Roman" w:cs="Times New Roman"/>
        </w:rPr>
        <w:t>5</w:t>
      </w:r>
      <w:r w:rsidR="008270B1" w:rsidRPr="009C4220">
        <w:rPr>
          <w:rFonts w:ascii="Times New Roman" w:hAnsi="Times New Roman" w:cs="Times New Roman"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313F2268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2D54DD">
        <w:rPr>
          <w:rFonts w:ascii="Times New Roman" w:eastAsia="Calibri" w:hAnsi="Times New Roman" w:cs="Times New Roman"/>
          <w:b/>
          <w:bCs/>
          <w:color w:val="00000A"/>
        </w:rPr>
        <w:t>Budowa boiska wielofunkcyjnego w Róży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0053FE9C" w:rsidR="004706E5" w:rsidRPr="00E7478E" w:rsidRDefault="00A14E8A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14E8A">
        <w:rPr>
          <w:rFonts w:ascii="Times New Roman" w:hAnsi="Times New Roman" w:cs="Times New Roman"/>
          <w:bCs/>
        </w:rPr>
        <w:t>Budowa boiska wielofunkcyjnego w Róży</w:t>
      </w:r>
      <w:r w:rsidR="003635FE" w:rsidRPr="00E7478E">
        <w:rPr>
          <w:rFonts w:ascii="Times New Roman" w:hAnsi="Times New Roman" w:cs="Times New Roman"/>
        </w:rPr>
        <w:t>: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1276"/>
        <w:gridCol w:w="425"/>
        <w:gridCol w:w="993"/>
        <w:gridCol w:w="1275"/>
      </w:tblGrid>
      <w:tr w:rsidR="00A75FA0" w:rsidRPr="005C01FB" w14:paraId="2C9C8C40" w14:textId="77777777" w:rsidTr="00FF2CFE">
        <w:trPr>
          <w:cantSplit/>
          <w:trHeight w:val="159"/>
        </w:trPr>
        <w:tc>
          <w:tcPr>
            <w:tcW w:w="5244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A75FA0" w:rsidRPr="005C01FB" w14:paraId="60CF40C6" w14:textId="77777777" w:rsidTr="00FF2CFE">
        <w:trPr>
          <w:cantSplit/>
          <w:trHeight w:val="78"/>
        </w:trPr>
        <w:tc>
          <w:tcPr>
            <w:tcW w:w="5244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A75FA0" w:rsidRPr="005C01FB" w14:paraId="29CC97E4" w14:textId="77777777" w:rsidTr="00FF2CFE">
        <w:trPr>
          <w:trHeight w:val="325"/>
        </w:trPr>
        <w:tc>
          <w:tcPr>
            <w:tcW w:w="5244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4A9C967C" w:rsidR="004706E5" w:rsidRPr="008270B1" w:rsidRDefault="002D54DD" w:rsidP="00557C87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2D54DD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„Budowa boiska wielofunkcyjnego w Róży”</w:t>
            </w:r>
          </w:p>
        </w:tc>
        <w:tc>
          <w:tcPr>
            <w:tcW w:w="1276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42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437533D5" w:rsidR="00A75FA0" w:rsidRPr="008270B1" w:rsidRDefault="008528F2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 w:rsidRPr="008270B1"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E52BE1" w:rsidRPr="005C01FB" w14:paraId="41D53AEB" w14:textId="77777777" w:rsidTr="00FF2CF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323984" w14:textId="50F4D55C" w:rsidR="00E52BE1" w:rsidRPr="005C01FB" w:rsidRDefault="00786127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`</w:t>
            </w:r>
          </w:p>
        </w:tc>
      </w:tr>
      <w:bookmarkEnd w:id="3"/>
    </w:tbl>
    <w:p w14:paraId="77A54F8D" w14:textId="77777777" w:rsidR="00565B6A" w:rsidRDefault="00565B6A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A91B8AC" w14:textId="77777777" w:rsidR="00786127" w:rsidRPr="00786127" w:rsidRDefault="00786127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994A790" w14:textId="741F06E3" w:rsidR="00565B6A" w:rsidRPr="005C01FB" w:rsidRDefault="00565B6A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która została określona w oparciu o </w:t>
      </w:r>
      <w:r w:rsidRPr="008270B1">
        <w:rPr>
          <w:rFonts w:ascii="Times New Roman" w:hAnsi="Times New Roman" w:cs="Times New Roman"/>
          <w:bCs/>
          <w:u w:val="single"/>
        </w:rPr>
        <w:t>uproszczony kosztorys ofertowy, stanowiący załącznik do oferty</w:t>
      </w:r>
      <w:r w:rsidRPr="005C01FB">
        <w:rPr>
          <w:rFonts w:ascii="Times New Roman" w:hAnsi="Times New Roman" w:cs="Times New Roman"/>
          <w:bCs/>
        </w:rPr>
        <w:t>, zawierający ceny jednostkowe netto oraz wielkości wskaźników cenotwórczych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Pr="005C01FB">
        <w:rPr>
          <w:rFonts w:ascii="Times New Roman" w:hAnsi="Times New Roman" w:cs="Times New Roman"/>
          <w:bCs/>
        </w:rPr>
        <w:t>tj.:</w:t>
      </w:r>
    </w:p>
    <w:p w14:paraId="65583836" w14:textId="3F8EE1CC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stawkę roboczogodziny w wysokości ……………………………</w:t>
      </w:r>
      <w:r w:rsidR="008270B1">
        <w:rPr>
          <w:rFonts w:ascii="Times New Roman" w:hAnsi="Times New Roman" w:cs="Times New Roman"/>
          <w:bCs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zł</w:t>
      </w:r>
      <w:r w:rsidR="008270B1">
        <w:rPr>
          <w:rFonts w:ascii="Times New Roman" w:hAnsi="Times New Roman" w:cs="Times New Roman"/>
          <w:bCs/>
        </w:rPr>
        <w:t>.,</w:t>
      </w:r>
    </w:p>
    <w:p w14:paraId="6AEE7CBE" w14:textId="67792C7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pośredn</w:t>
      </w:r>
      <w:r w:rsidR="008270B1">
        <w:rPr>
          <w:rFonts w:ascii="Times New Roman" w:hAnsi="Times New Roman" w:cs="Times New Roman"/>
          <w:bCs/>
        </w:rPr>
        <w:t>ie w wysokości ……………………………………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633F8C23" w14:textId="2EABDDDF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zaku</w:t>
      </w:r>
      <w:r w:rsidR="008270B1">
        <w:rPr>
          <w:rFonts w:ascii="Times New Roman" w:hAnsi="Times New Roman" w:cs="Times New Roman"/>
          <w:bCs/>
        </w:rPr>
        <w:t>pu w wysokości ………………………………………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20FD4AAE" w14:textId="126B8B8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zysk Wykona</w:t>
      </w:r>
      <w:r w:rsidR="008270B1">
        <w:rPr>
          <w:rFonts w:ascii="Times New Roman" w:hAnsi="Times New Roman" w:cs="Times New Roman"/>
          <w:bCs/>
        </w:rPr>
        <w:t>wcy w wysokości …………………………..………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3C51F86F" w14:textId="2221A4EC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lastRenderedPageBreak/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8D4D2E">
        <w:rPr>
          <w:rFonts w:ascii="Times New Roman" w:hAnsi="Times New Roman" w:cs="Times New Roman"/>
          <w:b/>
        </w:rPr>
        <w:t>1</w:t>
      </w:r>
      <w:r w:rsidR="002D54DD">
        <w:rPr>
          <w:rFonts w:ascii="Times New Roman" w:hAnsi="Times New Roman" w:cs="Times New Roman"/>
          <w:b/>
        </w:rPr>
        <w:t>9</w:t>
      </w:r>
      <w:r w:rsidR="008D4D2E">
        <w:rPr>
          <w:rFonts w:ascii="Times New Roman" w:hAnsi="Times New Roman" w:cs="Times New Roman"/>
          <w:b/>
        </w:rPr>
        <w:t>0</w:t>
      </w:r>
      <w:r w:rsidR="007E05D3">
        <w:rPr>
          <w:rFonts w:ascii="Times New Roman" w:hAnsi="Times New Roman" w:cs="Times New Roman"/>
          <w:b/>
        </w:rPr>
        <w:t xml:space="preserve"> dni od podpisania umowy</w:t>
      </w:r>
      <w:r w:rsidR="00D73EF6" w:rsidRPr="005C01FB">
        <w:rPr>
          <w:rFonts w:ascii="Times New Roman" w:hAnsi="Times New Roman" w:cs="Times New Roman"/>
          <w:b/>
        </w:rPr>
        <w:t>,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4" w:name="_Hlk65569567"/>
      <w:r w:rsidRPr="005C01FB">
        <w:rPr>
          <w:rFonts w:ascii="Times New Roman" w:hAnsi="Times New Roman" w:cs="Times New Roman"/>
        </w:rPr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4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2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5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6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7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7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przyjmuję(-</w:t>
      </w:r>
      <w:proofErr w:type="spellStart"/>
      <w:r w:rsidRPr="005C01FB">
        <w:rPr>
          <w:rFonts w:ascii="Times New Roman" w:hAnsi="Times New Roman" w:cs="Times New Roman"/>
        </w:rPr>
        <w:t>emy</w:t>
      </w:r>
      <w:proofErr w:type="spellEnd"/>
      <w:r w:rsidRPr="005C01FB">
        <w:rPr>
          <w:rFonts w:ascii="Times New Roman" w:hAnsi="Times New Roman" w:cs="Times New Roman"/>
        </w:rPr>
        <w:t xml:space="preserve">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8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8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6552A7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830A5" w14:textId="77777777" w:rsidR="007C3C7F" w:rsidRDefault="007C3C7F" w:rsidP="00597E0F">
      <w:pPr>
        <w:spacing w:after="0" w:line="240" w:lineRule="auto"/>
      </w:pPr>
      <w:r>
        <w:separator/>
      </w:r>
    </w:p>
  </w:endnote>
  <w:endnote w:type="continuationSeparator" w:id="0">
    <w:p w14:paraId="7AED4083" w14:textId="77777777" w:rsidR="007C3C7F" w:rsidRDefault="007C3C7F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C2DDC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C2DDC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ABF73" w14:textId="77777777" w:rsidR="007C3C7F" w:rsidRDefault="007C3C7F" w:rsidP="00597E0F">
      <w:pPr>
        <w:spacing w:after="0" w:line="240" w:lineRule="auto"/>
      </w:pPr>
      <w:r>
        <w:separator/>
      </w:r>
    </w:p>
  </w:footnote>
  <w:footnote w:type="continuationSeparator" w:id="0">
    <w:p w14:paraId="4F23F6C5" w14:textId="77777777" w:rsidR="007C3C7F" w:rsidRDefault="007C3C7F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73EF6" w:rsidRDefault="00D73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B6A">
        <w:t>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962064">
    <w:abstractNumId w:val="71"/>
  </w:num>
  <w:num w:numId="2" w16cid:durableId="957102335">
    <w:abstractNumId w:val="39"/>
  </w:num>
  <w:num w:numId="3" w16cid:durableId="1525830135">
    <w:abstractNumId w:val="64"/>
  </w:num>
  <w:num w:numId="4" w16cid:durableId="776945815">
    <w:abstractNumId w:val="49"/>
  </w:num>
  <w:num w:numId="5" w16cid:durableId="1965109811">
    <w:abstractNumId w:val="46"/>
  </w:num>
  <w:num w:numId="6" w16cid:durableId="1104114762">
    <w:abstractNumId w:val="79"/>
  </w:num>
  <w:num w:numId="7" w16cid:durableId="1196507916">
    <w:abstractNumId w:val="19"/>
  </w:num>
  <w:num w:numId="8" w16cid:durableId="179006120">
    <w:abstractNumId w:val="52"/>
  </w:num>
  <w:num w:numId="9" w16cid:durableId="1305157234">
    <w:abstractNumId w:val="0"/>
  </w:num>
  <w:num w:numId="10" w16cid:durableId="1892688133">
    <w:abstractNumId w:val="1"/>
  </w:num>
  <w:num w:numId="11" w16cid:durableId="1372263655">
    <w:abstractNumId w:val="2"/>
  </w:num>
  <w:num w:numId="12" w16cid:durableId="348458012">
    <w:abstractNumId w:val="3"/>
  </w:num>
  <w:num w:numId="13" w16cid:durableId="1715302562">
    <w:abstractNumId w:val="4"/>
  </w:num>
  <w:num w:numId="14" w16cid:durableId="2058165671">
    <w:abstractNumId w:val="7"/>
  </w:num>
  <w:num w:numId="15" w16cid:durableId="905870667">
    <w:abstractNumId w:val="9"/>
  </w:num>
  <w:num w:numId="16" w16cid:durableId="74135310">
    <w:abstractNumId w:val="10"/>
  </w:num>
  <w:num w:numId="17" w16cid:durableId="583681811">
    <w:abstractNumId w:val="11"/>
  </w:num>
  <w:num w:numId="18" w16cid:durableId="139809304">
    <w:abstractNumId w:val="12"/>
  </w:num>
  <w:num w:numId="19" w16cid:durableId="358899031">
    <w:abstractNumId w:val="16"/>
  </w:num>
  <w:num w:numId="20" w16cid:durableId="278679853">
    <w:abstractNumId w:val="17"/>
  </w:num>
  <w:num w:numId="21" w16cid:durableId="2055813750">
    <w:abstractNumId w:val="18"/>
  </w:num>
  <w:num w:numId="22" w16cid:durableId="261230227">
    <w:abstractNumId w:val="20"/>
  </w:num>
  <w:num w:numId="23" w16cid:durableId="321741344">
    <w:abstractNumId w:val="21"/>
  </w:num>
  <w:num w:numId="24" w16cid:durableId="1902596756">
    <w:abstractNumId w:val="22"/>
  </w:num>
  <w:num w:numId="25" w16cid:durableId="206645597">
    <w:abstractNumId w:val="23"/>
  </w:num>
  <w:num w:numId="26" w16cid:durableId="912160305">
    <w:abstractNumId w:val="24"/>
  </w:num>
  <w:num w:numId="27" w16cid:durableId="471872241">
    <w:abstractNumId w:val="25"/>
  </w:num>
  <w:num w:numId="28" w16cid:durableId="1224562283">
    <w:abstractNumId w:val="51"/>
  </w:num>
  <w:num w:numId="29" w16cid:durableId="240873493">
    <w:abstractNumId w:val="75"/>
  </w:num>
  <w:num w:numId="30" w16cid:durableId="1758944969">
    <w:abstractNumId w:val="58"/>
  </w:num>
  <w:num w:numId="31" w16cid:durableId="467667122">
    <w:abstractNumId w:val="61"/>
  </w:num>
  <w:num w:numId="32" w16cid:durableId="1830749136">
    <w:abstractNumId w:val="35"/>
  </w:num>
  <w:num w:numId="33" w16cid:durableId="878082637">
    <w:abstractNumId w:val="47"/>
  </w:num>
  <w:num w:numId="34" w16cid:durableId="1929074747">
    <w:abstractNumId w:val="72"/>
  </w:num>
  <w:num w:numId="35" w16cid:durableId="100153209">
    <w:abstractNumId w:val="45"/>
  </w:num>
  <w:num w:numId="36" w16cid:durableId="1558085165">
    <w:abstractNumId w:val="83"/>
  </w:num>
  <w:num w:numId="37" w16cid:durableId="1398473755">
    <w:abstractNumId w:val="56"/>
  </w:num>
  <w:num w:numId="38" w16cid:durableId="1812165699">
    <w:abstractNumId w:val="40"/>
  </w:num>
  <w:num w:numId="39" w16cid:durableId="1582787789">
    <w:abstractNumId w:val="78"/>
  </w:num>
  <w:num w:numId="40" w16cid:durableId="409080411">
    <w:abstractNumId w:val="69"/>
  </w:num>
  <w:num w:numId="41" w16cid:durableId="1074008099">
    <w:abstractNumId w:val="36"/>
  </w:num>
  <w:num w:numId="42" w16cid:durableId="1014921266">
    <w:abstractNumId w:val="85"/>
  </w:num>
  <w:num w:numId="43" w16cid:durableId="122768692">
    <w:abstractNumId w:val="80"/>
  </w:num>
  <w:num w:numId="44" w16cid:durableId="1967347105">
    <w:abstractNumId w:val="44"/>
  </w:num>
  <w:num w:numId="45" w16cid:durableId="660500124">
    <w:abstractNumId w:val="37"/>
  </w:num>
  <w:num w:numId="46" w16cid:durableId="2069524767">
    <w:abstractNumId w:val="74"/>
  </w:num>
  <w:num w:numId="47" w16cid:durableId="1665477580">
    <w:abstractNumId w:val="67"/>
  </w:num>
  <w:num w:numId="48" w16cid:durableId="1609580406">
    <w:abstractNumId w:val="55"/>
  </w:num>
  <w:num w:numId="49" w16cid:durableId="1276868937">
    <w:abstractNumId w:val="82"/>
  </w:num>
  <w:num w:numId="50" w16cid:durableId="1760980708">
    <w:abstractNumId w:val="57"/>
  </w:num>
  <w:num w:numId="51" w16cid:durableId="1159729315">
    <w:abstractNumId w:val="38"/>
  </w:num>
  <w:num w:numId="52" w16cid:durableId="922180508">
    <w:abstractNumId w:val="50"/>
  </w:num>
  <w:num w:numId="53" w16cid:durableId="2143502156">
    <w:abstractNumId w:val="87"/>
  </w:num>
  <w:num w:numId="54" w16cid:durableId="48572507">
    <w:abstractNumId w:val="68"/>
  </w:num>
  <w:num w:numId="55" w16cid:durableId="2029327434">
    <w:abstractNumId w:val="63"/>
  </w:num>
  <w:num w:numId="56" w16cid:durableId="1833792636">
    <w:abstractNumId w:val="66"/>
  </w:num>
  <w:num w:numId="57" w16cid:durableId="1312977866">
    <w:abstractNumId w:val="77"/>
  </w:num>
  <w:num w:numId="58" w16cid:durableId="1771898938">
    <w:abstractNumId w:val="41"/>
  </w:num>
  <w:num w:numId="59" w16cid:durableId="1920942316">
    <w:abstractNumId w:val="76"/>
  </w:num>
  <w:num w:numId="60" w16cid:durableId="307126201">
    <w:abstractNumId w:val="86"/>
  </w:num>
  <w:num w:numId="61" w16cid:durableId="695619955">
    <w:abstractNumId w:val="84"/>
  </w:num>
  <w:num w:numId="62" w16cid:durableId="1905675600">
    <w:abstractNumId w:val="59"/>
  </w:num>
  <w:num w:numId="63" w16cid:durableId="1268655270">
    <w:abstractNumId w:val="65"/>
  </w:num>
  <w:num w:numId="64" w16cid:durableId="214197629">
    <w:abstractNumId w:val="43"/>
  </w:num>
  <w:num w:numId="65" w16cid:durableId="826701741">
    <w:abstractNumId w:val="42"/>
  </w:num>
  <w:num w:numId="66" w16cid:durableId="579484952">
    <w:abstractNumId w:val="53"/>
  </w:num>
  <w:num w:numId="67" w16cid:durableId="739408010">
    <w:abstractNumId w:val="54"/>
  </w:num>
  <w:num w:numId="68" w16cid:durableId="95179741">
    <w:abstractNumId w:val="73"/>
  </w:num>
  <w:num w:numId="69" w16cid:durableId="282927307">
    <w:abstractNumId w:val="62"/>
  </w:num>
  <w:num w:numId="70" w16cid:durableId="90953840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27FCF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13CA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5FB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4DD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D7A84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124D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2A7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B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127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C7F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B76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5D3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389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214A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2DDC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4D2E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40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220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4E8A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7F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2D13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B3AD0-1312-488E-9B95-866F806B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10</cp:revision>
  <cp:lastPrinted>2021-03-15T09:55:00Z</cp:lastPrinted>
  <dcterms:created xsi:type="dcterms:W3CDTF">2021-03-16T11:02:00Z</dcterms:created>
  <dcterms:modified xsi:type="dcterms:W3CDTF">2025-02-21T09:08:00Z</dcterms:modified>
</cp:coreProperties>
</file>