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633C1470" w14:textId="5121C938" w:rsidR="00FA292F" w:rsidRPr="00D131C4" w:rsidRDefault="00FA292F" w:rsidP="00FA292F">
      <w:pPr>
        <w:suppressAutoHyphens/>
        <w:spacing w:after="0" w:line="240" w:lineRule="auto"/>
        <w:jc w:val="right"/>
        <w:rPr>
          <w:rFonts w:ascii="Calibri" w:eastAsia="Calibri" w:hAnsi="Calibri" w:cs="Arial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D32679">
        <w:rPr>
          <w:rFonts w:eastAsia="Calibri" w:cs="Arial"/>
          <w:b/>
        </w:rPr>
        <w:t>9</w:t>
      </w:r>
      <w:r w:rsidR="00052141">
        <w:rPr>
          <w:rFonts w:eastAsia="Calibri" w:cs="Arial"/>
          <w:b/>
        </w:rPr>
        <w:t xml:space="preserve"> do SWZ/Załącznik nr 4 do Umowy</w:t>
      </w:r>
      <w:r w:rsidRPr="00D131C4">
        <w:rPr>
          <w:rFonts w:eastAsia="Calibri" w:cs="Arial"/>
        </w:rPr>
        <w:t xml:space="preserve"> </w:t>
      </w:r>
    </w:p>
    <w:p w14:paraId="4C1EAC30" w14:textId="77777777" w:rsidR="00FA292F" w:rsidRPr="002A0F3A" w:rsidRDefault="00FA292F" w:rsidP="00FA292F">
      <w:pPr>
        <w:suppressAutoHyphens/>
        <w:spacing w:after="0" w:line="240" w:lineRule="auto"/>
        <w:rPr>
          <w:rFonts w:eastAsia="Times New Roman" w:cs="Calibri"/>
          <w:color w:val="76923C" w:themeColor="accent3" w:themeShade="BF"/>
          <w:lang w:eastAsia="ar-SA"/>
        </w:rPr>
      </w:pP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F27A96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F27A96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  <w:bookmarkStart w:id="0" w:name="_GoBack"/>
      <w:bookmarkEnd w:id="0"/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1021A" w14:textId="77777777" w:rsidR="00A76DDA" w:rsidRDefault="00A76DDA" w:rsidP="00597E0F">
      <w:pPr>
        <w:spacing w:after="0" w:line="240" w:lineRule="auto"/>
      </w:pPr>
      <w:r>
        <w:separator/>
      </w:r>
    </w:p>
  </w:endnote>
  <w:endnote w:type="continuationSeparator" w:id="0">
    <w:p w14:paraId="4A68DD79" w14:textId="77777777" w:rsidR="00A76DDA" w:rsidRDefault="00A76DD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D772B" w14:textId="77777777" w:rsidR="00A76DDA" w:rsidRDefault="00A76DDA" w:rsidP="00597E0F">
      <w:pPr>
        <w:spacing w:after="0" w:line="240" w:lineRule="auto"/>
      </w:pPr>
      <w:r>
        <w:separator/>
      </w:r>
    </w:p>
  </w:footnote>
  <w:footnote w:type="continuationSeparator" w:id="0">
    <w:p w14:paraId="0069DD9E" w14:textId="77777777" w:rsidR="00A76DDA" w:rsidRDefault="00A76DDA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4DDA0" w14:textId="4B60843E" w:rsidR="00641AA2" w:rsidRDefault="00363648" w:rsidP="00641AA2">
    <w:pPr>
      <w:pStyle w:val="Nagwek"/>
      <w:jc w:val="right"/>
    </w:pPr>
    <w:r>
      <w:t>IUE.271.</w:t>
    </w:r>
    <w:r w:rsidR="002D3F5A">
      <w:t>5</w:t>
    </w:r>
    <w:r w:rsidR="006F1542">
      <w:t>.202</w:t>
    </w:r>
    <w:r w:rsidR="002D3F5A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1"/>
  </w:num>
  <w:num w:numId="2">
    <w:abstractNumId w:val="39"/>
  </w:num>
  <w:num w:numId="3">
    <w:abstractNumId w:val="64"/>
  </w:num>
  <w:num w:numId="4">
    <w:abstractNumId w:val="49"/>
  </w:num>
  <w:num w:numId="5">
    <w:abstractNumId w:val="46"/>
  </w:num>
  <w:num w:numId="6">
    <w:abstractNumId w:val="79"/>
  </w:num>
  <w:num w:numId="7">
    <w:abstractNumId w:val="19"/>
  </w:num>
  <w:num w:numId="8">
    <w:abstractNumId w:val="5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1"/>
  </w:num>
  <w:num w:numId="29">
    <w:abstractNumId w:val="75"/>
  </w:num>
  <w:num w:numId="30">
    <w:abstractNumId w:val="58"/>
  </w:num>
  <w:num w:numId="31">
    <w:abstractNumId w:val="61"/>
  </w:num>
  <w:num w:numId="32">
    <w:abstractNumId w:val="35"/>
  </w:num>
  <w:num w:numId="33">
    <w:abstractNumId w:val="47"/>
  </w:num>
  <w:num w:numId="34">
    <w:abstractNumId w:val="72"/>
  </w:num>
  <w:num w:numId="35">
    <w:abstractNumId w:val="45"/>
  </w:num>
  <w:num w:numId="36">
    <w:abstractNumId w:val="83"/>
  </w:num>
  <w:num w:numId="37">
    <w:abstractNumId w:val="56"/>
  </w:num>
  <w:num w:numId="38">
    <w:abstractNumId w:val="40"/>
  </w:num>
  <w:num w:numId="39">
    <w:abstractNumId w:val="78"/>
  </w:num>
  <w:num w:numId="40">
    <w:abstractNumId w:val="69"/>
  </w:num>
  <w:num w:numId="41">
    <w:abstractNumId w:val="36"/>
  </w:num>
  <w:num w:numId="42">
    <w:abstractNumId w:val="85"/>
  </w:num>
  <w:num w:numId="43">
    <w:abstractNumId w:val="80"/>
  </w:num>
  <w:num w:numId="44">
    <w:abstractNumId w:val="44"/>
  </w:num>
  <w:num w:numId="45">
    <w:abstractNumId w:val="37"/>
  </w:num>
  <w:num w:numId="46">
    <w:abstractNumId w:val="74"/>
  </w:num>
  <w:num w:numId="47">
    <w:abstractNumId w:val="67"/>
  </w:num>
  <w:num w:numId="48">
    <w:abstractNumId w:val="55"/>
  </w:num>
  <w:num w:numId="49">
    <w:abstractNumId w:val="82"/>
  </w:num>
  <w:num w:numId="50">
    <w:abstractNumId w:val="57"/>
  </w:num>
  <w:num w:numId="51">
    <w:abstractNumId w:val="38"/>
  </w:num>
  <w:num w:numId="52">
    <w:abstractNumId w:val="50"/>
  </w:num>
  <w:num w:numId="53">
    <w:abstractNumId w:val="87"/>
  </w:num>
  <w:num w:numId="54">
    <w:abstractNumId w:val="68"/>
  </w:num>
  <w:num w:numId="55">
    <w:abstractNumId w:val="63"/>
  </w:num>
  <w:num w:numId="56">
    <w:abstractNumId w:val="66"/>
  </w:num>
  <w:num w:numId="57">
    <w:abstractNumId w:val="77"/>
  </w:num>
  <w:num w:numId="58">
    <w:abstractNumId w:val="41"/>
  </w:num>
  <w:num w:numId="59">
    <w:abstractNumId w:val="76"/>
  </w:num>
  <w:num w:numId="60">
    <w:abstractNumId w:val="86"/>
  </w:num>
  <w:num w:numId="61">
    <w:abstractNumId w:val="84"/>
  </w:num>
  <w:num w:numId="62">
    <w:abstractNumId w:val="59"/>
  </w:num>
  <w:num w:numId="63">
    <w:abstractNumId w:val="65"/>
  </w:num>
  <w:num w:numId="64">
    <w:abstractNumId w:val="43"/>
  </w:num>
  <w:num w:numId="65">
    <w:abstractNumId w:val="42"/>
  </w:num>
  <w:num w:numId="66">
    <w:abstractNumId w:val="53"/>
  </w:num>
  <w:num w:numId="67">
    <w:abstractNumId w:val="54"/>
  </w:num>
  <w:num w:numId="68">
    <w:abstractNumId w:val="73"/>
  </w:num>
  <w:num w:numId="69">
    <w:abstractNumId w:val="62"/>
  </w:num>
  <w:num w:numId="70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B3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1AC1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2FC2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0F6F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68A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4AB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3F5A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3648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ADD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2FB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467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1A7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02E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2F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861"/>
    <w:rsid w:val="006E6932"/>
    <w:rsid w:val="006E752A"/>
    <w:rsid w:val="006E78C0"/>
    <w:rsid w:val="006E7C1E"/>
    <w:rsid w:val="006E7C8B"/>
    <w:rsid w:val="006F011F"/>
    <w:rsid w:val="006F1272"/>
    <w:rsid w:val="006F138B"/>
    <w:rsid w:val="006F1542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719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202C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C3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0C7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2299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00E"/>
    <w:rsid w:val="009B737C"/>
    <w:rsid w:val="009B7716"/>
    <w:rsid w:val="009B7CC9"/>
    <w:rsid w:val="009C0D30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DDA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AAC"/>
    <w:rsid w:val="00B31FD2"/>
    <w:rsid w:val="00B31FD4"/>
    <w:rsid w:val="00B32110"/>
    <w:rsid w:val="00B32717"/>
    <w:rsid w:val="00B3338E"/>
    <w:rsid w:val="00B33614"/>
    <w:rsid w:val="00B339D7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29D2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8DF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023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2679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A55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0340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78D"/>
    <w:rsid w:val="00E548E4"/>
    <w:rsid w:val="00E54CFD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27A96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8C9E8-0B22-45A4-8EF9-3BEB4212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Eugeniusz Pyziński</cp:lastModifiedBy>
  <cp:revision>13</cp:revision>
  <cp:lastPrinted>2020-08-06T13:47:00Z</cp:lastPrinted>
  <dcterms:created xsi:type="dcterms:W3CDTF">2021-07-30T10:27:00Z</dcterms:created>
  <dcterms:modified xsi:type="dcterms:W3CDTF">2025-01-30T08:46:00Z</dcterms:modified>
</cp:coreProperties>
</file>