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E4B4C" w14:textId="3CDB56F5" w:rsidR="00DA509A" w:rsidRPr="00940C71" w:rsidRDefault="00940C71" w:rsidP="00940C71">
      <w:pPr>
        <w:pStyle w:val="ust"/>
        <w:spacing w:before="120" w:after="120"/>
        <w:ind w:left="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="00C920BE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="0056694D" w:rsidRPr="0021284A">
        <w:rPr>
          <w:rFonts w:ascii="Cambria" w:hAnsi="Cambria" w:cs="Arial"/>
          <w:sz w:val="20"/>
          <w:szCs w:val="20"/>
        </w:rPr>
        <w:t xml:space="preserve">Załącznik nr </w:t>
      </w:r>
      <w:r w:rsidR="001A4623">
        <w:rPr>
          <w:rFonts w:ascii="Cambria" w:hAnsi="Cambria" w:cs="Arial"/>
          <w:sz w:val="20"/>
          <w:szCs w:val="20"/>
        </w:rPr>
        <w:t>1a</w:t>
      </w:r>
      <w:r w:rsidR="00612F9F" w:rsidRPr="0021284A">
        <w:rPr>
          <w:rFonts w:ascii="Cambria" w:hAnsi="Cambria" w:cs="Arial"/>
          <w:sz w:val="20"/>
          <w:szCs w:val="20"/>
        </w:rPr>
        <w:t xml:space="preserve"> do SWZ</w:t>
      </w:r>
    </w:p>
    <w:p w14:paraId="65EB84D7" w14:textId="77777777" w:rsidR="00FF6326" w:rsidRDefault="00FF6326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</w:p>
    <w:p w14:paraId="17540AF8" w14:textId="7F673D86" w:rsidR="00D22BE4" w:rsidRPr="0021284A" w:rsidRDefault="00DA509A" w:rsidP="00D22BE4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1284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21284A">
        <w:rPr>
          <w:rFonts w:ascii="Cambria" w:hAnsi="Cambria" w:cs="Arial"/>
          <w:sz w:val="20"/>
          <w:szCs w:val="20"/>
        </w:rPr>
        <w:t>...................</w:t>
      </w:r>
      <w:r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32655D" w:rsidRPr="0021284A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905E0F">
        <w:rPr>
          <w:rFonts w:ascii="Cambria" w:hAnsi="Cambria" w:cs="Arial"/>
          <w:sz w:val="20"/>
          <w:szCs w:val="20"/>
        </w:rPr>
        <w:tab/>
      </w:r>
      <w:r w:rsidR="00D22BE4" w:rsidRPr="0021284A">
        <w:rPr>
          <w:rFonts w:ascii="Cambria" w:hAnsi="Cambria" w:cs="Arial"/>
          <w:sz w:val="20"/>
          <w:szCs w:val="20"/>
        </w:rPr>
        <w:t xml:space="preserve">      ...................................., dnia ....</w:t>
      </w:r>
      <w:r w:rsidR="00F102C3">
        <w:rPr>
          <w:rFonts w:ascii="Cambria" w:hAnsi="Cambria" w:cs="Arial"/>
          <w:sz w:val="20"/>
          <w:szCs w:val="20"/>
        </w:rPr>
        <w:t>.</w:t>
      </w:r>
      <w:r w:rsidR="005C1DCB">
        <w:rPr>
          <w:rFonts w:ascii="Cambria" w:hAnsi="Cambria" w:cs="Arial"/>
          <w:sz w:val="20"/>
          <w:szCs w:val="20"/>
        </w:rPr>
        <w:t>.................. 202</w:t>
      </w:r>
      <w:r w:rsidR="00B44839">
        <w:rPr>
          <w:rFonts w:ascii="Cambria" w:hAnsi="Cambria" w:cs="Arial"/>
          <w:sz w:val="20"/>
          <w:szCs w:val="20"/>
        </w:rPr>
        <w:t>5</w:t>
      </w:r>
      <w:r w:rsidR="0068726E">
        <w:rPr>
          <w:rFonts w:ascii="Cambria" w:hAnsi="Cambria" w:cs="Arial"/>
          <w:sz w:val="20"/>
          <w:szCs w:val="20"/>
        </w:rPr>
        <w:t xml:space="preserve"> </w:t>
      </w:r>
      <w:r w:rsidR="00D22BE4" w:rsidRPr="0021284A">
        <w:rPr>
          <w:rFonts w:ascii="Cambria" w:hAnsi="Cambria" w:cs="Arial"/>
          <w:sz w:val="20"/>
          <w:szCs w:val="20"/>
        </w:rPr>
        <w:t>r.</w:t>
      </w:r>
    </w:p>
    <w:p w14:paraId="0E357DED" w14:textId="77777777" w:rsidR="00DA509A" w:rsidRPr="0021284A" w:rsidRDefault="00905E0F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 </w:t>
      </w:r>
      <w:r w:rsidR="00910410" w:rsidRPr="0021284A">
        <w:rPr>
          <w:rFonts w:ascii="Cambria" w:eastAsia="Batang" w:hAnsi="Cambria" w:cs="Arial"/>
          <w:i/>
          <w:sz w:val="20"/>
          <w:szCs w:val="20"/>
        </w:rPr>
        <w:t xml:space="preserve">  (N</w:t>
      </w:r>
      <w:r w:rsidR="00D22BE4" w:rsidRPr="0021284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52C988F" w14:textId="77777777" w:rsidR="00DA509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E566EA" w14:textId="77777777" w:rsidR="00905E0F" w:rsidRPr="0021284A" w:rsidRDefault="00905E0F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1DA43FBE" w14:textId="77777777" w:rsidR="005C1DCB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1DA9E4FE" w14:textId="03B98BA8"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  <w:r w:rsidRPr="0021284A">
        <w:rPr>
          <w:rFonts w:ascii="Cambria" w:hAnsi="Cambria"/>
          <w:b/>
          <w:color w:val="auto"/>
          <w:sz w:val="20"/>
          <w:szCs w:val="20"/>
        </w:rPr>
        <w:t xml:space="preserve">WYKAZ OSÓB, </w:t>
      </w:r>
      <w:r w:rsidRPr="00091FCF">
        <w:rPr>
          <w:rFonts w:ascii="Cambria" w:hAnsi="Cambria"/>
          <w:b/>
          <w:color w:val="auto"/>
          <w:sz w:val="20"/>
          <w:szCs w:val="20"/>
        </w:rPr>
        <w:t>KTÓRE BĘDĄ UCZESTNICZYĆ W WYKONYWANIU ZAMÓWIENIA</w:t>
      </w:r>
      <w:r w:rsidR="001A4623">
        <w:rPr>
          <w:rFonts w:ascii="Cambria" w:hAnsi="Cambria"/>
          <w:b/>
          <w:color w:val="auto"/>
          <w:sz w:val="20"/>
          <w:szCs w:val="20"/>
        </w:rPr>
        <w:t xml:space="preserve"> – DO PUNKTACJI</w:t>
      </w:r>
    </w:p>
    <w:p w14:paraId="20E9FE18" w14:textId="77777777" w:rsidR="005C1DCB" w:rsidRPr="00091FCF" w:rsidRDefault="005C1DCB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0"/>
          <w:szCs w:val="20"/>
        </w:rPr>
      </w:pPr>
    </w:p>
    <w:p w14:paraId="3DE6075F" w14:textId="59D02FD9" w:rsidR="0019008E" w:rsidRDefault="0032655D" w:rsidP="0019008E">
      <w:pPr>
        <w:tabs>
          <w:tab w:val="left" w:pos="6060"/>
        </w:tabs>
        <w:spacing w:line="276" w:lineRule="auto"/>
        <w:jc w:val="center"/>
        <w:rPr>
          <w:rFonts w:ascii="Cambria" w:hAnsi="Cambria" w:cs="Tahoma"/>
          <w:b/>
          <w:sz w:val="20"/>
          <w:szCs w:val="20"/>
        </w:rPr>
      </w:pPr>
      <w:r w:rsidRPr="00091FCF">
        <w:rPr>
          <w:rFonts w:ascii="Cambria" w:hAnsi="Cambria" w:cs="Arial"/>
          <w:sz w:val="20"/>
          <w:szCs w:val="20"/>
        </w:rPr>
        <w:t xml:space="preserve">Składany do </w:t>
      </w:r>
      <w:r w:rsidR="00C920BE" w:rsidRPr="00091FCF">
        <w:rPr>
          <w:rFonts w:ascii="Cambria" w:hAnsi="Cambria" w:cs="Arial"/>
          <w:sz w:val="20"/>
          <w:szCs w:val="20"/>
        </w:rPr>
        <w:t>postępowania pn.</w:t>
      </w:r>
      <w:r w:rsidR="009A135D" w:rsidRPr="00AF78DE">
        <w:rPr>
          <w:rFonts w:ascii="Cambria" w:hAnsi="Cambria" w:cs="Arial"/>
          <w:sz w:val="20"/>
          <w:szCs w:val="20"/>
        </w:rPr>
        <w:t xml:space="preserve"> </w:t>
      </w:r>
      <w:r w:rsidR="00B44839" w:rsidRPr="00B44839">
        <w:rPr>
          <w:rFonts w:ascii="Cambria" w:hAnsi="Cambria" w:cs="Arial"/>
          <w:b/>
          <w:sz w:val="20"/>
          <w:szCs w:val="20"/>
        </w:rPr>
        <w:t>„Naprawa pokrycia dachu na obiekcie budowanej hali sportowej przy I LO we Włoszczowie w ramach naprawy gwarancyjnej”</w:t>
      </w:r>
    </w:p>
    <w:p w14:paraId="19C2B0C7" w14:textId="716B5698" w:rsidR="00F141E3" w:rsidRPr="00E90DCD" w:rsidRDefault="00F141E3" w:rsidP="009A135D">
      <w:pPr>
        <w:spacing w:line="259" w:lineRule="auto"/>
        <w:jc w:val="center"/>
        <w:rPr>
          <w:rFonts w:ascii="Cambria" w:hAnsi="Cambria"/>
          <w:b/>
          <w:color w:val="000000"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940ADF" w14:paraId="1C6CE486" w14:textId="77777777" w:rsidTr="00A66B1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940ADF" w:rsidRDefault="0032655D" w:rsidP="00D55CC8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DEBC81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A66B1C" w:rsidRDefault="0032655D" w:rsidP="00A66B1C">
            <w:pPr>
              <w:pStyle w:val="Default"/>
              <w:ind w:left="-425" w:firstLine="425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940ADF" w:rsidRDefault="0032655D" w:rsidP="00D55CC8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CD1626" w:rsidRPr="00940ADF" w14:paraId="626D1053" w14:textId="77777777" w:rsidTr="00A66B1C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879E1B" w14:textId="77777777" w:rsidR="00CD1626" w:rsidRPr="00940ADF" w:rsidRDefault="00CD1626" w:rsidP="00CD162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18"/>
                <w:szCs w:val="18"/>
              </w:rPr>
            </w:pPr>
            <w:r w:rsidRPr="00940ADF">
              <w:rPr>
                <w:rFonts w:ascii="Cambria" w:hAnsi="Cambria" w:cs="Arial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C938D8" w14:textId="23DB3272" w:rsidR="00CD1626" w:rsidRPr="00940ADF" w:rsidRDefault="00CD1626" w:rsidP="00CD1626">
            <w:pPr>
              <w:pStyle w:val="Default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967170" w14:textId="77777777" w:rsidR="00CD1626" w:rsidRPr="00091FCF" w:rsidRDefault="00CD1626" w:rsidP="00CD1626">
            <w:pPr>
              <w:pStyle w:val="Default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Kierownik budowy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A24EA4" w14:textId="20B87196" w:rsidR="00DA27CE" w:rsidRPr="00091FCF" w:rsidRDefault="00DA27CE" w:rsidP="00DA27CE">
            <w:pPr>
              <w:spacing w:line="276" w:lineRule="auto"/>
              <w:ind w:left="144" w:right="145"/>
              <w:jc w:val="both"/>
              <w:rPr>
                <w:rFonts w:ascii="Cambria" w:hAnsi="Cambria" w:cs="Arial"/>
                <w:b/>
                <w:sz w:val="18"/>
                <w:szCs w:val="18"/>
              </w:rPr>
            </w:pPr>
            <w:r w:rsidRPr="00E86BED">
              <w:rPr>
                <w:rFonts w:ascii="Cambria" w:hAnsi="Cambria" w:cs="Arial"/>
                <w:b/>
                <w:sz w:val="18"/>
                <w:szCs w:val="18"/>
              </w:rPr>
              <w:t>Osoba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wskazana </w:t>
            </w:r>
            <w:r w:rsidRPr="00A6054D">
              <w:rPr>
                <w:rFonts w:ascii="Cambria" w:hAnsi="Cambria" w:cs="Arial"/>
                <w:b/>
                <w:sz w:val="18"/>
                <w:szCs w:val="18"/>
              </w:rPr>
              <w:t>posiad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a</w:t>
            </w:r>
            <w:r w:rsidRPr="00A6054D">
              <w:rPr>
                <w:rFonts w:ascii="Cambria" w:hAnsi="Cambria" w:cs="Arial"/>
                <w:b/>
                <w:sz w:val="18"/>
                <w:szCs w:val="18"/>
              </w:rPr>
              <w:t xml:space="preserve"> uprawnienia do kierowania robotami budowlanymi w specjalności konstrukcyjno-budowlanej oraz doświadczenie </w:t>
            </w:r>
            <w:r w:rsidRPr="006F067D">
              <w:rPr>
                <w:rFonts w:ascii="Cambria" w:hAnsi="Cambria" w:cs="Arial"/>
                <w:b/>
                <w:sz w:val="18"/>
                <w:szCs w:val="18"/>
              </w:rPr>
              <w:t xml:space="preserve">jako kierownik budowy lub kierownik robót na co najmniej jednej inwestycji polegającej na wykonaniu konstrukcji pokrycia dachowego </w:t>
            </w:r>
            <w:r w:rsidRPr="00AD43DA">
              <w:rPr>
                <w:rFonts w:ascii="Cambria" w:hAnsi="Cambria" w:cs="Arial"/>
                <w:b/>
                <w:sz w:val="18"/>
                <w:szCs w:val="18"/>
                <w:u w:val="single"/>
              </w:rPr>
              <w:t xml:space="preserve">w technologii </w:t>
            </w:r>
            <w:r w:rsidR="006F067D" w:rsidRPr="00AD43DA">
              <w:rPr>
                <w:rFonts w:ascii="Cambria" w:hAnsi="Cambria" w:cs="Arial"/>
                <w:b/>
                <w:sz w:val="18"/>
                <w:szCs w:val="18"/>
                <w:u w:val="single"/>
              </w:rPr>
              <w:t>blachy na rąbek przemysłowy</w:t>
            </w:r>
            <w:r w:rsidRPr="006F067D">
              <w:rPr>
                <w:rFonts w:ascii="Cambria" w:hAnsi="Cambria" w:cs="Arial"/>
                <w:b/>
                <w:sz w:val="18"/>
                <w:szCs w:val="18"/>
              </w:rPr>
              <w:t>. Wymagana wartość wykonanych robót budowlanych</w:t>
            </w:r>
            <w:r w:rsidRPr="00A6054D">
              <w:rPr>
                <w:rFonts w:ascii="Cambria" w:hAnsi="Cambria" w:cs="Arial"/>
                <w:b/>
                <w:sz w:val="18"/>
                <w:szCs w:val="18"/>
              </w:rPr>
              <w:t xml:space="preserve"> wynosi </w:t>
            </w:r>
            <w:r w:rsidRPr="00787A8B">
              <w:rPr>
                <w:rFonts w:ascii="Cambria" w:hAnsi="Cambria" w:cs="Arial"/>
                <w:b/>
                <w:sz w:val="18"/>
                <w:szCs w:val="18"/>
              </w:rPr>
              <w:t xml:space="preserve">minimum </w:t>
            </w:r>
            <w:r w:rsidR="00787A8B" w:rsidRPr="00787A8B">
              <w:rPr>
                <w:rFonts w:ascii="Cambria" w:hAnsi="Cambria" w:cs="Arial"/>
                <w:b/>
                <w:sz w:val="18"/>
                <w:szCs w:val="18"/>
              </w:rPr>
              <w:t>650 000,00</w:t>
            </w:r>
            <w:r w:rsidRPr="00787A8B">
              <w:rPr>
                <w:rFonts w:ascii="Cambria" w:hAnsi="Cambria" w:cs="Arial"/>
                <w:b/>
                <w:sz w:val="18"/>
                <w:szCs w:val="18"/>
              </w:rPr>
              <w:t xml:space="preserve"> zł brutto</w:t>
            </w:r>
            <w:r w:rsidR="00787A8B">
              <w:rPr>
                <w:rFonts w:ascii="Cambria" w:hAnsi="Cambria" w:cs="Arial"/>
                <w:b/>
                <w:sz w:val="18"/>
                <w:szCs w:val="18"/>
              </w:rPr>
              <w:t>.</w:t>
            </w:r>
          </w:p>
          <w:p w14:paraId="73AFCD01" w14:textId="77777777" w:rsidR="00DA27CE" w:rsidRDefault="00DA27CE" w:rsidP="00DA27CE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3A58A0FD" w14:textId="77777777" w:rsidR="00DA27CE" w:rsidRDefault="00DA27CE" w:rsidP="00DA27CE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  <w:r w:rsidRPr="00091FCF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  <w:p w14:paraId="7524ED0A" w14:textId="77777777" w:rsidR="00DA27CE" w:rsidRDefault="00DA27CE" w:rsidP="00DA27CE">
            <w:pPr>
              <w:pStyle w:val="Default"/>
              <w:ind w:left="144"/>
              <w:rPr>
                <w:rFonts w:ascii="Cambria" w:hAnsi="Cambria"/>
                <w:b/>
                <w:sz w:val="18"/>
                <w:szCs w:val="18"/>
              </w:rPr>
            </w:pPr>
          </w:p>
          <w:p w14:paraId="24A67E63" w14:textId="77777777" w:rsidR="00DA27CE" w:rsidRPr="00572AEA" w:rsidRDefault="00DA27CE" w:rsidP="00DA27CE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Doświadczenie zostało nabyte na następujących inwestycjach:</w:t>
            </w:r>
          </w:p>
          <w:p w14:paraId="224B6938" w14:textId="77777777" w:rsidR="00DA27CE" w:rsidRPr="00572AEA" w:rsidRDefault="00DA27CE" w:rsidP="00DA27CE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4210473C" w14:textId="77777777" w:rsidR="00DA27CE" w:rsidRPr="00572AEA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0589A3FD" w14:textId="77777777" w:rsidR="00DA27CE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0C64D690" w14:textId="77777777" w:rsidR="00DA27CE" w:rsidRPr="00572AEA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  <w:bookmarkStart w:id="0" w:name="_GoBack"/>
            <w:bookmarkEnd w:id="0"/>
          </w:p>
          <w:p w14:paraId="138807E4" w14:textId="77777777" w:rsidR="00DA27CE" w:rsidRPr="00572AEA" w:rsidRDefault="00DA27CE" w:rsidP="00DA27CE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64A3646E" w14:textId="77777777" w:rsidR="00DA27CE" w:rsidRPr="00572AEA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……………………………………………………………………</w:t>
            </w:r>
          </w:p>
          <w:p w14:paraId="6B50CF69" w14:textId="77777777" w:rsidR="00DA27CE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….…………………………………………………………………………………</w:t>
            </w:r>
          </w:p>
          <w:p w14:paraId="1631EE3A" w14:textId="77777777" w:rsidR="00DA27CE" w:rsidRPr="00572AEA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148CDCF2" w14:textId="77777777" w:rsidR="00DA27CE" w:rsidRPr="00572AEA" w:rsidRDefault="00DA27CE" w:rsidP="00DA27CE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  <w:u w:val="single"/>
              </w:rPr>
              <w:t>Nazwa inwestycji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:………………………………………………………………………………</w:t>
            </w:r>
          </w:p>
          <w:p w14:paraId="7B04FA64" w14:textId="77777777" w:rsidR="00DA27CE" w:rsidRPr="00572AEA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</w:t>
            </w:r>
          </w:p>
          <w:p w14:paraId="0906BD4D" w14:textId="77777777" w:rsidR="00DA27CE" w:rsidRDefault="00DA27CE" w:rsidP="00DA27CE">
            <w:pPr>
              <w:pStyle w:val="Default"/>
              <w:ind w:left="144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         </w:t>
            </w:r>
            <w:r w:rsidRPr="00572AEA">
              <w:rPr>
                <w:rFonts w:ascii="Cambria" w:hAnsi="Cambria"/>
                <w:b/>
                <w:bCs/>
                <w:sz w:val="18"/>
                <w:szCs w:val="18"/>
              </w:rPr>
              <w:t>Zamawiający: …………………………………………………………………………</w:t>
            </w:r>
          </w:p>
          <w:p w14:paraId="6298E6E5" w14:textId="77777777" w:rsidR="00DA27CE" w:rsidRPr="00572AEA" w:rsidRDefault="00DA27CE" w:rsidP="00DA27C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Wartość inwestycji: …………………… zł</w:t>
            </w:r>
          </w:p>
          <w:p w14:paraId="40D54C2B" w14:textId="77777777" w:rsidR="00CD1626" w:rsidRPr="000179C9" w:rsidRDefault="00CD1626" w:rsidP="00CD1626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1D7E4B0" w14:textId="77777777" w:rsidR="00CD1626" w:rsidRPr="00940ADF" w:rsidRDefault="00CD1626" w:rsidP="00CD1626">
            <w:pPr>
              <w:pStyle w:val="Default"/>
              <w:ind w:left="142"/>
              <w:jc w:val="center"/>
              <w:rPr>
                <w:rFonts w:ascii="Cambria" w:hAnsi="Cambria"/>
                <w:sz w:val="18"/>
                <w:szCs w:val="18"/>
              </w:rPr>
            </w:pPr>
            <w:r w:rsidRPr="00940ADF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Własne / oddane do dyspozycji*</w:t>
            </w:r>
          </w:p>
        </w:tc>
      </w:tr>
    </w:tbl>
    <w:p w14:paraId="0014E581" w14:textId="1DC418B3" w:rsidR="0032655D" w:rsidRPr="00DA27CE" w:rsidRDefault="0032655D" w:rsidP="00F102C3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18"/>
          <w:szCs w:val="18"/>
        </w:rPr>
      </w:pPr>
      <w:r w:rsidRPr="00DA27CE">
        <w:rPr>
          <w:rFonts w:ascii="Cambria" w:hAnsi="Cambria" w:cs="Arial"/>
          <w:b/>
          <w:bCs/>
          <w:sz w:val="18"/>
          <w:szCs w:val="18"/>
        </w:rPr>
        <w:t xml:space="preserve">Uwaga! </w:t>
      </w:r>
      <w:r w:rsidRPr="00DA27CE">
        <w:rPr>
          <w:rFonts w:ascii="Cambria" w:hAnsi="Cambria" w:cs="Arial"/>
          <w:sz w:val="18"/>
          <w:szCs w:val="18"/>
        </w:rPr>
        <w:t xml:space="preserve">oświadczam(my), </w:t>
      </w:r>
      <w:r w:rsidRPr="00DA27CE">
        <w:rPr>
          <w:rFonts w:ascii="Cambria" w:hAnsi="Cambria" w:cs="Arial"/>
          <w:b/>
          <w:bCs/>
          <w:sz w:val="18"/>
          <w:szCs w:val="18"/>
        </w:rPr>
        <w:t>że osoba wskazana</w:t>
      </w:r>
      <w:r w:rsidRPr="00DA27CE">
        <w:rPr>
          <w:rFonts w:ascii="Cambria" w:hAnsi="Cambria" w:cs="Arial"/>
          <w:sz w:val="18"/>
          <w:szCs w:val="18"/>
        </w:rPr>
        <w:t>, będzie uczestniczyć w wykonywaniu zamówienia i posiada</w:t>
      </w:r>
      <w:r w:rsidR="00807BBB" w:rsidRPr="00DA27CE">
        <w:rPr>
          <w:rFonts w:ascii="Cambria" w:hAnsi="Cambria" w:cs="Arial"/>
          <w:sz w:val="18"/>
          <w:szCs w:val="18"/>
        </w:rPr>
        <w:t xml:space="preserve"> </w:t>
      </w:r>
      <w:r w:rsidRPr="00DA27CE">
        <w:rPr>
          <w:rFonts w:ascii="Cambria" w:hAnsi="Cambria" w:cs="Arial"/>
          <w:sz w:val="18"/>
          <w:szCs w:val="18"/>
        </w:rPr>
        <w:t xml:space="preserve"> </w:t>
      </w:r>
      <w:r w:rsidR="00807BBB" w:rsidRPr="00DA27CE">
        <w:rPr>
          <w:rFonts w:ascii="Cambria" w:hAnsi="Cambria" w:cs="Arial"/>
          <w:sz w:val="18"/>
          <w:szCs w:val="18"/>
        </w:rPr>
        <w:t xml:space="preserve">niezbędne wykształcenie oraz </w:t>
      </w:r>
      <w:r w:rsidRPr="00DA27CE">
        <w:rPr>
          <w:rFonts w:ascii="Cambria" w:hAnsi="Cambria" w:cs="Arial"/>
          <w:sz w:val="18"/>
          <w:szCs w:val="18"/>
        </w:rPr>
        <w:t xml:space="preserve">uprawnienia </w:t>
      </w:r>
      <w:r w:rsidR="00807BBB" w:rsidRPr="00DA27CE">
        <w:rPr>
          <w:rFonts w:ascii="Cambria" w:hAnsi="Cambria" w:cs="Arial"/>
          <w:sz w:val="18"/>
          <w:szCs w:val="18"/>
        </w:rPr>
        <w:t xml:space="preserve">do wykonania przedmiotu zamówienia, </w:t>
      </w:r>
      <w:r w:rsidRPr="00DA27CE">
        <w:rPr>
          <w:rFonts w:ascii="Cambria" w:hAnsi="Cambria" w:cs="Arial"/>
          <w:sz w:val="18"/>
          <w:szCs w:val="18"/>
        </w:rPr>
        <w:t>wymaga</w:t>
      </w:r>
      <w:r w:rsidR="00F102C3" w:rsidRPr="00DA27CE">
        <w:rPr>
          <w:rFonts w:ascii="Cambria" w:hAnsi="Cambria" w:cs="Arial"/>
          <w:sz w:val="18"/>
          <w:szCs w:val="18"/>
        </w:rPr>
        <w:t>ne w postawionym warunku w SWZ</w:t>
      </w:r>
      <w:r w:rsidR="00C574BE" w:rsidRPr="00DA27CE">
        <w:rPr>
          <w:rFonts w:ascii="Cambria" w:hAnsi="Cambria" w:cs="Arial"/>
          <w:sz w:val="18"/>
          <w:szCs w:val="18"/>
        </w:rPr>
        <w:t xml:space="preserve"> </w:t>
      </w:r>
      <w:r w:rsidRPr="00DA27CE">
        <w:rPr>
          <w:rFonts w:ascii="Cambria" w:hAnsi="Cambria" w:cs="Arial"/>
          <w:sz w:val="18"/>
          <w:szCs w:val="18"/>
        </w:rPr>
        <w:t>i może sprawować wymienioną funkcję zgodnie z Prawem Budowlanym</w:t>
      </w:r>
      <w:r w:rsidR="00F102C3" w:rsidRPr="00DA27CE">
        <w:rPr>
          <w:rFonts w:ascii="Cambria" w:hAnsi="Cambria" w:cs="Arial"/>
          <w:sz w:val="18"/>
          <w:szCs w:val="18"/>
        </w:rPr>
        <w:t>.</w:t>
      </w:r>
      <w:r w:rsidRPr="00DA27CE">
        <w:rPr>
          <w:rFonts w:ascii="Cambria" w:hAnsi="Cambria" w:cs="Arial"/>
          <w:sz w:val="18"/>
          <w:szCs w:val="18"/>
        </w:rPr>
        <w:t xml:space="preserve"> </w:t>
      </w:r>
    </w:p>
    <w:p w14:paraId="3CB53299" w14:textId="77777777" w:rsidR="0021284A" w:rsidRPr="00905E0F" w:rsidRDefault="0032655D" w:rsidP="00905E0F">
      <w:pPr>
        <w:pStyle w:val="Default"/>
        <w:rPr>
          <w:rFonts w:ascii="Cambria" w:hAnsi="Cambria"/>
          <w:color w:val="auto"/>
          <w:sz w:val="16"/>
          <w:szCs w:val="16"/>
        </w:rPr>
      </w:pPr>
      <w:r w:rsidRPr="00DA27CE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DA27CE">
        <w:rPr>
          <w:rFonts w:ascii="Cambria" w:hAnsi="Cambria"/>
          <w:sz w:val="16"/>
          <w:szCs w:val="16"/>
        </w:rPr>
        <w:t>cywilno</w:t>
      </w:r>
      <w:proofErr w:type="spellEnd"/>
      <w:r w:rsidRPr="00DA27CE">
        <w:rPr>
          <w:rFonts w:ascii="Cambria" w:hAnsi="Cambria"/>
          <w:sz w:val="16"/>
          <w:szCs w:val="16"/>
        </w:rPr>
        <w:t xml:space="preserve"> prawnej pozostawiamy własne)</w:t>
      </w:r>
    </w:p>
    <w:sectPr w:rsidR="0021284A" w:rsidRPr="00905E0F" w:rsidSect="00643464">
      <w:headerReference w:type="default" r:id="rId7"/>
      <w:footerReference w:type="even" r:id="rId8"/>
      <w:footerReference w:type="default" r:id="rId9"/>
      <w:pgSz w:w="16838" w:h="11906" w:orient="landscape"/>
      <w:pgMar w:top="567" w:right="1418" w:bottom="1135" w:left="1418" w:header="597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DE5D8" w14:textId="77777777" w:rsidR="00BC2239" w:rsidRDefault="00BC2239">
      <w:r>
        <w:separator/>
      </w:r>
    </w:p>
  </w:endnote>
  <w:endnote w:type="continuationSeparator" w:id="0">
    <w:p w14:paraId="7395D4AD" w14:textId="77777777" w:rsidR="00BC2239" w:rsidRDefault="00BC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87720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5FAED393" w14:textId="77777777" w:rsidR="00A66B1C" w:rsidRDefault="00872E3B" w:rsidP="00872E3B">
    <w:pPr>
      <w:spacing w:line="360" w:lineRule="auto"/>
      <w:ind w:left="1049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79D25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87153" w14:textId="77777777" w:rsidR="00BC2239" w:rsidRDefault="00BC2239">
      <w:r>
        <w:separator/>
      </w:r>
    </w:p>
  </w:footnote>
  <w:footnote w:type="continuationSeparator" w:id="0">
    <w:p w14:paraId="332A8582" w14:textId="77777777" w:rsidR="00BC2239" w:rsidRDefault="00BC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88155" w14:textId="77777777" w:rsidR="0019008E" w:rsidRDefault="0019008E" w:rsidP="0019008E">
    <w:pPr>
      <w:pStyle w:val="Nagwek"/>
      <w:rPr>
        <w:rFonts w:ascii="Cambria" w:hAnsi="Cambria" w:cs="Arial"/>
        <w:b/>
        <w:sz w:val="20"/>
        <w:lang w:val="pl-PL"/>
      </w:rPr>
    </w:pPr>
  </w:p>
  <w:p w14:paraId="7A719C72" w14:textId="715E4BA2" w:rsidR="006F067D" w:rsidRPr="008F6A5C" w:rsidRDefault="006F067D" w:rsidP="006F067D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8F6A5C">
      <w:rPr>
        <w:rFonts w:ascii="Cambria" w:hAnsi="Cambria"/>
        <w:b/>
        <w:sz w:val="20"/>
        <w:szCs w:val="20"/>
      </w:rPr>
      <w:t xml:space="preserve">Numer referencyjny: </w:t>
    </w:r>
    <w:r w:rsidR="00AD43DA" w:rsidRPr="00EA2641">
      <w:rPr>
        <w:rFonts w:ascii="Cambria" w:hAnsi="Cambria"/>
        <w:b/>
        <w:sz w:val="20"/>
        <w:szCs w:val="20"/>
      </w:rPr>
      <w:t>IR.272.2.2025</w:t>
    </w:r>
  </w:p>
  <w:p w14:paraId="00106A14" w14:textId="77777777" w:rsidR="00192A16" w:rsidRPr="0019008E" w:rsidRDefault="00192A16" w:rsidP="001900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8"/>
  </w:num>
  <w:num w:numId="2">
    <w:abstractNumId w:val="44"/>
  </w:num>
  <w:num w:numId="3">
    <w:abstractNumId w:val="31"/>
  </w:num>
  <w:num w:numId="4">
    <w:abstractNumId w:val="26"/>
  </w:num>
  <w:num w:numId="5">
    <w:abstractNumId w:val="19"/>
  </w:num>
  <w:num w:numId="6">
    <w:abstractNumId w:val="35"/>
  </w:num>
  <w:num w:numId="7">
    <w:abstractNumId w:val="39"/>
  </w:num>
  <w:num w:numId="8">
    <w:abstractNumId w:val="23"/>
  </w:num>
  <w:num w:numId="9">
    <w:abstractNumId w:val="51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7"/>
  </w:num>
  <w:num w:numId="16">
    <w:abstractNumId w:val="34"/>
  </w:num>
  <w:num w:numId="17">
    <w:abstractNumId w:val="50"/>
  </w:num>
  <w:num w:numId="18">
    <w:abstractNumId w:val="22"/>
  </w:num>
  <w:num w:numId="19">
    <w:abstractNumId w:val="14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29"/>
  </w:num>
  <w:num w:numId="34">
    <w:abstractNumId w:val="46"/>
  </w:num>
  <w:num w:numId="35">
    <w:abstractNumId w:val="16"/>
  </w:num>
  <w:num w:numId="36">
    <w:abstractNumId w:val="53"/>
  </w:num>
  <w:num w:numId="37">
    <w:abstractNumId w:val="15"/>
  </w:num>
  <w:num w:numId="38">
    <w:abstractNumId w:val="9"/>
  </w:num>
  <w:num w:numId="39">
    <w:abstractNumId w:val="24"/>
  </w:num>
  <w:num w:numId="40">
    <w:abstractNumId w:val="40"/>
  </w:num>
  <w:num w:numId="41">
    <w:abstractNumId w:val="36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25"/>
  </w:num>
  <w:num w:numId="45">
    <w:abstractNumId w:val="13"/>
  </w:num>
  <w:num w:numId="46">
    <w:abstractNumId w:val="30"/>
  </w:num>
  <w:num w:numId="47">
    <w:abstractNumId w:val="41"/>
    <w:lvlOverride w:ilvl="0">
      <w:lvl w:ilvl="0">
        <w:start w:val="1"/>
        <w:numFmt w:val="decimal"/>
        <w:lvlText w:val="%1)"/>
        <w:lvlJc w:val="left"/>
        <w:rPr>
          <w:rFonts w:ascii="Cambria Math" w:eastAsia="Times New Roman" w:hAnsi="Cambria Math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3"/>
  </w:num>
  <w:num w:numId="49">
    <w:abstractNumId w:val="11"/>
  </w:num>
  <w:num w:numId="50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A7721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F38"/>
    <w:rsid w:val="00165D29"/>
    <w:rsid w:val="001720B9"/>
    <w:rsid w:val="0017416A"/>
    <w:rsid w:val="00174344"/>
    <w:rsid w:val="00176E50"/>
    <w:rsid w:val="001816EE"/>
    <w:rsid w:val="001866AD"/>
    <w:rsid w:val="0019008E"/>
    <w:rsid w:val="00191FF7"/>
    <w:rsid w:val="00192A16"/>
    <w:rsid w:val="00192C7B"/>
    <w:rsid w:val="00194CF3"/>
    <w:rsid w:val="00195856"/>
    <w:rsid w:val="00197122"/>
    <w:rsid w:val="001979DB"/>
    <w:rsid w:val="001A4623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F0291"/>
    <w:rsid w:val="002F0588"/>
    <w:rsid w:val="002F16D6"/>
    <w:rsid w:val="002F26C4"/>
    <w:rsid w:val="002F79CA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662E0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1DCB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33F1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067D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A8B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BBB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ADF"/>
    <w:rsid w:val="00940C71"/>
    <w:rsid w:val="009427CB"/>
    <w:rsid w:val="00942A7E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01A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43DA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4839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6FBB"/>
    <w:rsid w:val="00C97C1D"/>
    <w:rsid w:val="00CA152F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353"/>
    <w:rsid w:val="00D91670"/>
    <w:rsid w:val="00D917CF"/>
    <w:rsid w:val="00D93276"/>
    <w:rsid w:val="00D93CF7"/>
    <w:rsid w:val="00D96540"/>
    <w:rsid w:val="00DA27CE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50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217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User</cp:lastModifiedBy>
  <cp:revision>15</cp:revision>
  <cp:lastPrinted>2013-04-03T06:33:00Z</cp:lastPrinted>
  <dcterms:created xsi:type="dcterms:W3CDTF">2022-01-28T09:02:00Z</dcterms:created>
  <dcterms:modified xsi:type="dcterms:W3CDTF">2025-02-27T09:06:00Z</dcterms:modified>
</cp:coreProperties>
</file>