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629A8">
        <w:rPr>
          <w:rFonts w:ascii="Times New Roman" w:eastAsia="Calibri" w:hAnsi="Times New Roman" w:cs="Times New Roman"/>
          <w:b/>
        </w:rPr>
        <w:t>Za</w:t>
      </w:r>
      <w:r w:rsidRPr="00C14C85">
        <w:rPr>
          <w:rFonts w:ascii="Times New Roman" w:eastAsia="Calibri" w:hAnsi="Times New Roman" w:cs="Times New Roman"/>
          <w:b/>
        </w:rPr>
        <w:t>łącznik nr 4 do SWZ</w:t>
      </w:r>
    </w:p>
    <w:p w14:paraId="408406C9" w14:textId="60AB6D54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5D67C4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34AF6743" w14:textId="05E3D746" w:rsidR="002108DF" w:rsidRPr="004F0E2E" w:rsidRDefault="00DF74FD" w:rsidP="002108DF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3"/>
      <w:bookmarkEnd w:id="4"/>
      <w:bookmarkEnd w:id="5"/>
      <w:r w:rsidR="002108D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2108DF">
        <w:rPr>
          <w:rFonts w:ascii="Times New Roman" w:eastAsia="Cambria" w:hAnsi="Times New Roman"/>
          <w:b/>
        </w:rPr>
        <w:t>„</w:t>
      </w:r>
      <w:r w:rsidR="002108DF" w:rsidRPr="00F9357C">
        <w:rPr>
          <w:rFonts w:ascii="Times New Roman" w:eastAsia="Cambria" w:hAnsi="Times New Roman"/>
          <w:b/>
        </w:rPr>
        <w:t xml:space="preserve"> </w:t>
      </w:r>
      <w:r w:rsidR="002108DF" w:rsidRPr="00F9357C">
        <w:rPr>
          <w:rFonts w:ascii="Times New Roman" w:eastAsia="Times New Roman" w:hAnsi="Times New Roman"/>
          <w:b/>
          <w:bCs/>
          <w:lang w:eastAsia="pl-PL"/>
        </w:rPr>
        <w:t>Budowa</w:t>
      </w:r>
      <w:r w:rsidR="0018799F">
        <w:rPr>
          <w:rFonts w:ascii="Times New Roman" w:eastAsia="Times New Roman" w:hAnsi="Times New Roman"/>
          <w:b/>
          <w:bCs/>
          <w:lang w:eastAsia="pl-PL"/>
        </w:rPr>
        <w:t xml:space="preserve"> sieci</w:t>
      </w:r>
      <w:r w:rsidR="002108DF" w:rsidRPr="00F9357C">
        <w:rPr>
          <w:rFonts w:ascii="Times New Roman" w:eastAsia="Times New Roman" w:hAnsi="Times New Roman"/>
          <w:b/>
          <w:bCs/>
          <w:lang w:eastAsia="pl-PL"/>
        </w:rPr>
        <w:t xml:space="preserve"> kanalizacji sanitarnej</w:t>
      </w:r>
      <w:r w:rsidR="00ED2ED7">
        <w:rPr>
          <w:rFonts w:ascii="Times New Roman" w:eastAsia="Times New Roman" w:hAnsi="Times New Roman"/>
          <w:b/>
          <w:bCs/>
          <w:lang w:eastAsia="pl-PL"/>
        </w:rPr>
        <w:t xml:space="preserve"> w miejscowości Czarna</w:t>
      </w:r>
      <w:r w:rsidR="005772E5">
        <w:rPr>
          <w:rFonts w:ascii="Times New Roman" w:eastAsia="Times New Roman" w:hAnsi="Times New Roman"/>
          <w:b/>
          <w:bCs/>
          <w:lang w:eastAsia="pl-PL"/>
        </w:rPr>
        <w:t xml:space="preserve"> –</w:t>
      </w:r>
      <w:r w:rsidR="00ED2ED7">
        <w:rPr>
          <w:rFonts w:ascii="Times New Roman" w:eastAsia="Times New Roman" w:hAnsi="Times New Roman"/>
          <w:b/>
          <w:bCs/>
          <w:lang w:eastAsia="pl-PL"/>
        </w:rPr>
        <w:t xml:space="preserve"> ul. Leśna, </w:t>
      </w:r>
      <w:r w:rsidR="005772E5">
        <w:rPr>
          <w:rFonts w:ascii="Times New Roman" w:eastAsia="Times New Roman" w:hAnsi="Times New Roman"/>
          <w:b/>
          <w:bCs/>
          <w:lang w:eastAsia="pl-PL"/>
        </w:rPr>
        <w:t xml:space="preserve"> ul. Osiedle Las, ul. Polna</w:t>
      </w:r>
      <w:r w:rsidR="002108DF">
        <w:rPr>
          <w:rFonts w:ascii="Times New Roman" w:eastAsia="Times New Roman" w:hAnsi="Times New Roman"/>
          <w:b/>
          <w:bCs/>
          <w:lang w:eastAsia="pl-PL"/>
        </w:rPr>
        <w:t>”</w:t>
      </w:r>
      <w:r w:rsidR="002108DF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75519059" w14:textId="2442E09B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1F64AC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1F64AC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59E29E38" w14:textId="77777777" w:rsidR="00C306C9" w:rsidRDefault="00C306C9" w:rsidP="00F003D8">
      <w:pPr>
        <w:jc w:val="both"/>
        <w:rPr>
          <w:rFonts w:ascii="Times New Roman" w:hAnsi="Times New Roman" w:cs="Times New Roman"/>
        </w:rPr>
      </w:pPr>
    </w:p>
    <w:p w14:paraId="4AFFA046" w14:textId="5C2A3290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>2 ppkt 4 lit a</w:t>
      </w:r>
      <w:r w:rsidRPr="00C14C85">
        <w:rPr>
          <w:rFonts w:ascii="Times New Roman" w:hAnsi="Times New Roman" w:cs="Times New Roman"/>
        </w:rPr>
        <w:t xml:space="preserve">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>2 ppkt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657FA" w14:textId="77777777" w:rsidR="007131E4" w:rsidRDefault="007131E4" w:rsidP="00FF2260">
      <w:pPr>
        <w:spacing w:after="0" w:line="240" w:lineRule="auto"/>
      </w:pPr>
      <w:r>
        <w:separator/>
      </w:r>
    </w:p>
  </w:endnote>
  <w:endnote w:type="continuationSeparator" w:id="0">
    <w:p w14:paraId="4884B7CC" w14:textId="77777777" w:rsidR="007131E4" w:rsidRDefault="007131E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2108DF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2108DF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A55AE" w14:textId="77777777" w:rsidR="007131E4" w:rsidRDefault="007131E4" w:rsidP="00FF2260">
      <w:pPr>
        <w:spacing w:after="0" w:line="240" w:lineRule="auto"/>
      </w:pPr>
      <w:r>
        <w:separator/>
      </w:r>
    </w:p>
  </w:footnote>
  <w:footnote w:type="continuationSeparator" w:id="0">
    <w:p w14:paraId="3BDB7A36" w14:textId="77777777" w:rsidR="007131E4" w:rsidRDefault="007131E4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6AC8" w14:textId="4D850955" w:rsidR="00DF74FD" w:rsidRPr="00DF74FD" w:rsidRDefault="003E5CFD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5772E5">
      <w:rPr>
        <w:rFonts w:ascii="Times New Roman" w:eastAsia="Calibri" w:hAnsi="Times New Roman" w:cs="Times New Roman"/>
        <w:bCs/>
        <w:sz w:val="20"/>
        <w:szCs w:val="20"/>
      </w:rPr>
      <w:t>10</w:t>
    </w:r>
    <w:r w:rsidR="00861ECF">
      <w:rPr>
        <w:rFonts w:ascii="Times New Roman" w:eastAsia="Calibri" w:hAnsi="Times New Roman" w:cs="Times New Roman"/>
        <w:bCs/>
        <w:sz w:val="20"/>
        <w:szCs w:val="20"/>
      </w:rPr>
      <w:t>.202</w:t>
    </w:r>
    <w:r w:rsidR="002108DF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236069">
    <w:abstractNumId w:val="1"/>
  </w:num>
  <w:num w:numId="2" w16cid:durableId="1971209941">
    <w:abstractNumId w:val="3"/>
  </w:num>
  <w:num w:numId="3" w16cid:durableId="1304315649">
    <w:abstractNumId w:val="0"/>
  </w:num>
  <w:num w:numId="4" w16cid:durableId="1627815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C24F8"/>
    <w:rsid w:val="00145E77"/>
    <w:rsid w:val="00185D94"/>
    <w:rsid w:val="0018799F"/>
    <w:rsid w:val="001E3448"/>
    <w:rsid w:val="001F64AC"/>
    <w:rsid w:val="002108DF"/>
    <w:rsid w:val="002724AB"/>
    <w:rsid w:val="002E5F6E"/>
    <w:rsid w:val="00300FB8"/>
    <w:rsid w:val="00305B6D"/>
    <w:rsid w:val="0031734C"/>
    <w:rsid w:val="00321B46"/>
    <w:rsid w:val="003E5CFD"/>
    <w:rsid w:val="003E6769"/>
    <w:rsid w:val="003E6772"/>
    <w:rsid w:val="00493E59"/>
    <w:rsid w:val="004D4EA8"/>
    <w:rsid w:val="004F0D9A"/>
    <w:rsid w:val="00500A22"/>
    <w:rsid w:val="00510733"/>
    <w:rsid w:val="00520DE6"/>
    <w:rsid w:val="0054568C"/>
    <w:rsid w:val="005772E5"/>
    <w:rsid w:val="005D4207"/>
    <w:rsid w:val="005D67C4"/>
    <w:rsid w:val="00600602"/>
    <w:rsid w:val="006D0C4D"/>
    <w:rsid w:val="007131E4"/>
    <w:rsid w:val="007A124D"/>
    <w:rsid w:val="007F6CDF"/>
    <w:rsid w:val="00800590"/>
    <w:rsid w:val="00807921"/>
    <w:rsid w:val="00861ECF"/>
    <w:rsid w:val="00892D0F"/>
    <w:rsid w:val="00941562"/>
    <w:rsid w:val="00943011"/>
    <w:rsid w:val="00954EEB"/>
    <w:rsid w:val="009E4F88"/>
    <w:rsid w:val="009E5A3C"/>
    <w:rsid w:val="00A73D58"/>
    <w:rsid w:val="00A9569C"/>
    <w:rsid w:val="00AA1494"/>
    <w:rsid w:val="00B2571A"/>
    <w:rsid w:val="00BD5001"/>
    <w:rsid w:val="00BE18CC"/>
    <w:rsid w:val="00BE2DB5"/>
    <w:rsid w:val="00C14C85"/>
    <w:rsid w:val="00C306C9"/>
    <w:rsid w:val="00C629A8"/>
    <w:rsid w:val="00C815A0"/>
    <w:rsid w:val="00D3583F"/>
    <w:rsid w:val="00D551B9"/>
    <w:rsid w:val="00DB2D28"/>
    <w:rsid w:val="00DF74FD"/>
    <w:rsid w:val="00E90EA9"/>
    <w:rsid w:val="00ED2ED7"/>
    <w:rsid w:val="00F003D8"/>
    <w:rsid w:val="00F35FC9"/>
    <w:rsid w:val="00F47EA6"/>
    <w:rsid w:val="00F651C3"/>
    <w:rsid w:val="00F668EE"/>
    <w:rsid w:val="00F84936"/>
    <w:rsid w:val="00FA7453"/>
    <w:rsid w:val="00FE5240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87C25-94E8-4F25-A0F4-8741198E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Tomasz Mika</cp:lastModifiedBy>
  <cp:revision>14</cp:revision>
  <cp:lastPrinted>2021-03-05T08:06:00Z</cp:lastPrinted>
  <dcterms:created xsi:type="dcterms:W3CDTF">2021-07-30T10:23:00Z</dcterms:created>
  <dcterms:modified xsi:type="dcterms:W3CDTF">2025-04-10T08:59:00Z</dcterms:modified>
</cp:coreProperties>
</file>