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9986CE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E0011F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79911D4B" w:rsidR="00DF74FD" w:rsidRPr="00595DDB" w:rsidRDefault="00DF74FD" w:rsidP="00300FB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A57BA4" w:rsidRPr="00A57BA4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6" w:name="_Hlk35345287"/>
      <w:r w:rsidR="00A57BA4" w:rsidRPr="00A57BA4">
        <w:rPr>
          <w:rFonts w:ascii="Times New Roman" w:eastAsia="Calibri" w:hAnsi="Times New Roman" w:cs="Times New Roman"/>
          <w:b/>
          <w:bCs/>
          <w:color w:val="00000A"/>
        </w:rPr>
        <w:t>Przebudowa drogi powiatowej nr 1293R CHOTOWA – BOROWA – budowa chodnika w km 1+926 -2+275 w m. Głowaczowa”</w:t>
      </w:r>
      <w:bookmarkEnd w:id="6"/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7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7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60A1AA4C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8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="001A62E0">
        <w:rPr>
          <w:rFonts w:ascii="Times New Roman" w:eastAsia="Times New Roman" w:hAnsi="Times New Roman" w:cs="Times New Roman"/>
          <w:bCs/>
          <w:lang w:eastAsia="pl-PL"/>
        </w:rPr>
        <w:t>: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8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B0436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B0436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12072" w14:textId="77777777" w:rsidR="001162F9" w:rsidRDefault="001162F9" w:rsidP="00FF2260">
      <w:pPr>
        <w:spacing w:after="0" w:line="240" w:lineRule="auto"/>
      </w:pPr>
      <w:r>
        <w:separator/>
      </w:r>
    </w:p>
  </w:endnote>
  <w:endnote w:type="continuationSeparator" w:id="0">
    <w:p w14:paraId="41C3D837" w14:textId="77777777" w:rsidR="001162F9" w:rsidRDefault="001162F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913C5" w14:textId="77777777" w:rsidR="001162F9" w:rsidRDefault="001162F9" w:rsidP="00FF2260">
      <w:pPr>
        <w:spacing w:after="0" w:line="240" w:lineRule="auto"/>
      </w:pPr>
      <w:r>
        <w:separator/>
      </w:r>
    </w:p>
  </w:footnote>
  <w:footnote w:type="continuationSeparator" w:id="0">
    <w:p w14:paraId="2E8D9100" w14:textId="77777777" w:rsidR="001162F9" w:rsidRDefault="001162F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7367" w14:textId="716967D8" w:rsidR="008B0436" w:rsidRPr="00DF74FD" w:rsidRDefault="00BE18CC" w:rsidP="008B043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A57BA4">
      <w:rPr>
        <w:rFonts w:ascii="Times New Roman" w:eastAsia="Calibri" w:hAnsi="Times New Roman" w:cs="Times New Roman"/>
        <w:bCs/>
        <w:sz w:val="20"/>
        <w:szCs w:val="20"/>
      </w:rPr>
      <w:t>11</w:t>
    </w:r>
    <w:r w:rsidR="00FF6ECF">
      <w:rPr>
        <w:rFonts w:ascii="Times New Roman" w:eastAsia="Calibri" w:hAnsi="Times New Roman" w:cs="Times New Roman"/>
        <w:bCs/>
        <w:sz w:val="20"/>
        <w:szCs w:val="20"/>
      </w:rPr>
      <w:t>.202</w:t>
    </w:r>
    <w:r w:rsidR="00254341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279385">
    <w:abstractNumId w:val="1"/>
  </w:num>
  <w:num w:numId="2" w16cid:durableId="2025521656">
    <w:abstractNumId w:val="3"/>
  </w:num>
  <w:num w:numId="3" w16cid:durableId="1568608406">
    <w:abstractNumId w:val="0"/>
  </w:num>
  <w:num w:numId="4" w16cid:durableId="1114784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162F9"/>
    <w:rsid w:val="00185D94"/>
    <w:rsid w:val="001A62E0"/>
    <w:rsid w:val="001B47E1"/>
    <w:rsid w:val="00254341"/>
    <w:rsid w:val="00300FB8"/>
    <w:rsid w:val="00305B6D"/>
    <w:rsid w:val="0031734C"/>
    <w:rsid w:val="00321B46"/>
    <w:rsid w:val="00371092"/>
    <w:rsid w:val="004022F4"/>
    <w:rsid w:val="00453BA1"/>
    <w:rsid w:val="004F0D9A"/>
    <w:rsid w:val="00510733"/>
    <w:rsid w:val="0054568C"/>
    <w:rsid w:val="00595DDB"/>
    <w:rsid w:val="005D4207"/>
    <w:rsid w:val="00600602"/>
    <w:rsid w:val="006D0C4D"/>
    <w:rsid w:val="007D457A"/>
    <w:rsid w:val="00800590"/>
    <w:rsid w:val="008B0436"/>
    <w:rsid w:val="00941562"/>
    <w:rsid w:val="00943011"/>
    <w:rsid w:val="009E4F88"/>
    <w:rsid w:val="00A5523C"/>
    <w:rsid w:val="00A57BA4"/>
    <w:rsid w:val="00A9569C"/>
    <w:rsid w:val="00B0059A"/>
    <w:rsid w:val="00B2571A"/>
    <w:rsid w:val="00B77A13"/>
    <w:rsid w:val="00B936E2"/>
    <w:rsid w:val="00BE18CC"/>
    <w:rsid w:val="00C14C85"/>
    <w:rsid w:val="00C815A0"/>
    <w:rsid w:val="00CA0AD5"/>
    <w:rsid w:val="00CC1B76"/>
    <w:rsid w:val="00D1379F"/>
    <w:rsid w:val="00D341FF"/>
    <w:rsid w:val="00D35723"/>
    <w:rsid w:val="00D3583F"/>
    <w:rsid w:val="00DF74FD"/>
    <w:rsid w:val="00E0011F"/>
    <w:rsid w:val="00E76A06"/>
    <w:rsid w:val="00EB1C3A"/>
    <w:rsid w:val="00F003D8"/>
    <w:rsid w:val="00F35FC9"/>
    <w:rsid w:val="00F47EA6"/>
    <w:rsid w:val="00F5541F"/>
    <w:rsid w:val="00FA7453"/>
    <w:rsid w:val="00FF2260"/>
    <w:rsid w:val="00FF676A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3205-A36B-4468-9B98-4B6229EB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15</cp:revision>
  <cp:lastPrinted>2021-03-05T08:06:00Z</cp:lastPrinted>
  <dcterms:created xsi:type="dcterms:W3CDTF">2021-03-16T11:05:00Z</dcterms:created>
  <dcterms:modified xsi:type="dcterms:W3CDTF">2025-04-08T05:28:00Z</dcterms:modified>
</cp:coreProperties>
</file>